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DDE" w:rsidRDefault="00B84ACB" w:rsidP="00C123B1">
      <w:pPr>
        <w:rPr>
          <w:rFonts w:ascii="Cambria" w:hAnsi="Cambria" w:cs="Cambria"/>
          <w:lang w:eastAsia="pl-PL"/>
        </w:rP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335.5pt;margin-top:-52.25pt;width:132pt;height:132pt;rotation:710465fd;z-index:-7" wrapcoords="-123 0 -123 21477 21600 21477 21600 0 -123 0">
            <v:imagedata r:id="rId8" o:title=""/>
            <w10:wrap type="tight"/>
          </v:shape>
        </w:pict>
      </w:r>
    </w:p>
    <w:p w:rsidR="00F04DDE" w:rsidRPr="009F4816" w:rsidRDefault="00F04DDE" w:rsidP="000261E6">
      <w:pPr>
        <w:rPr>
          <w:rFonts w:ascii="Cambria" w:hAnsi="Cambria" w:cs="Cambria"/>
          <w:b/>
          <w:bCs/>
          <w:noProof/>
          <w:color w:val="215868"/>
          <w:kern w:val="28"/>
          <w:sz w:val="32"/>
          <w:szCs w:val="32"/>
          <w:lang w:eastAsia="pl-PL"/>
        </w:rPr>
      </w:pPr>
      <w:r w:rsidRPr="009F4816">
        <w:rPr>
          <w:rFonts w:ascii="Cambria" w:hAnsi="Cambria" w:cs="Cambria"/>
          <w:b/>
          <w:bCs/>
          <w:color w:val="215868"/>
          <w:kern w:val="28"/>
          <w:sz w:val="32"/>
          <w:szCs w:val="32"/>
          <w:lang w:eastAsia="pl-PL"/>
        </w:rPr>
        <w:t>ZADANIA</w:t>
      </w:r>
    </w:p>
    <w:p w:rsidR="00F04DDE" w:rsidRDefault="00F04DDE" w:rsidP="00CC7C6F">
      <w:pPr>
        <w:jc w:val="center"/>
        <w:rPr>
          <w:rFonts w:ascii="Cambria" w:hAnsi="Cambria" w:cs="Cambria"/>
          <w:noProof/>
          <w:color w:val="215868"/>
          <w:kern w:val="28"/>
          <w:sz w:val="32"/>
          <w:szCs w:val="32"/>
          <w:lang w:eastAsia="pl-PL"/>
        </w:rPr>
      </w:pPr>
    </w:p>
    <w:p w:rsidR="00F04DDE" w:rsidRDefault="00F04DDE" w:rsidP="00B84ACB">
      <w:pPr>
        <w:numPr>
          <w:ilvl w:val="0"/>
          <w:numId w:val="6"/>
        </w:numPr>
        <w:spacing w:line="360" w:lineRule="auto"/>
        <w:rPr>
          <w:rFonts w:ascii="Cambria" w:hAnsi="Cambria" w:cs="Cambria"/>
          <w:noProof/>
          <w:color w:val="215868"/>
          <w:kern w:val="28"/>
          <w:sz w:val="32"/>
          <w:szCs w:val="32"/>
          <w:lang w:eastAsia="pl-PL"/>
        </w:rPr>
      </w:pPr>
      <w:r w:rsidRPr="0088414B">
        <w:rPr>
          <w:rFonts w:ascii="Cambria" w:hAnsi="Cambria" w:cs="Cambria"/>
          <w:noProof/>
          <w:color w:val="215868"/>
          <w:kern w:val="28"/>
          <w:sz w:val="32"/>
          <w:szCs w:val="32"/>
          <w:lang w:eastAsia="pl-PL"/>
        </w:rPr>
        <w:t>Jaka to liczba, której 18% równa się 8,46?</w:t>
      </w:r>
      <w:r w:rsidR="00D87946">
        <w:rPr>
          <w:rFonts w:ascii="Cambria" w:hAnsi="Cambria" w:cs="Cambria"/>
          <w:noProof/>
          <w:color w:val="215868"/>
          <w:kern w:val="28"/>
          <w:sz w:val="32"/>
          <w:szCs w:val="32"/>
          <w:lang w:eastAsia="pl-PL"/>
        </w:rPr>
        <w:br/>
      </w:r>
      <w:r w:rsidR="00D87946">
        <w:rPr>
          <w:rFonts w:ascii="Cambria" w:hAnsi="Cambria" w:cs="Cambria"/>
          <w:noProof/>
          <w:color w:val="215868"/>
          <w:kern w:val="28"/>
          <w:sz w:val="32"/>
          <w:szCs w:val="32"/>
          <w:lang w:eastAsia="pl-PL"/>
        </w:rPr>
        <w:br/>
      </w:r>
    </w:p>
    <w:p w:rsidR="00F04DDE" w:rsidRDefault="00F04DDE" w:rsidP="00B84ACB">
      <w:pPr>
        <w:numPr>
          <w:ilvl w:val="0"/>
          <w:numId w:val="6"/>
        </w:numPr>
        <w:spacing w:line="360" w:lineRule="auto"/>
        <w:rPr>
          <w:rFonts w:ascii="Cambria" w:hAnsi="Cambria" w:cs="Cambria"/>
          <w:noProof/>
          <w:color w:val="215868"/>
          <w:kern w:val="28"/>
          <w:sz w:val="32"/>
          <w:szCs w:val="32"/>
          <w:lang w:eastAsia="pl-PL"/>
        </w:rPr>
      </w:pPr>
      <w:r w:rsidRPr="0088414B">
        <w:rPr>
          <w:rFonts w:ascii="Cambria" w:hAnsi="Cambria" w:cs="Cambria"/>
          <w:noProof/>
          <w:color w:val="215868"/>
          <w:kern w:val="28"/>
          <w:sz w:val="32"/>
          <w:szCs w:val="32"/>
          <w:lang w:eastAsia="pl-PL"/>
        </w:rPr>
        <w:t>Jeśli do pewnej liczby dodamy 5% tej liczby i jeszcze 10% tej liczby, to otrzymamy 92. Znajdź tę liczbę.</w:t>
      </w:r>
      <w:r w:rsidR="00D87946">
        <w:rPr>
          <w:rFonts w:ascii="Cambria" w:hAnsi="Cambria" w:cs="Cambria"/>
          <w:noProof/>
          <w:color w:val="215868"/>
          <w:kern w:val="28"/>
          <w:sz w:val="32"/>
          <w:szCs w:val="32"/>
          <w:lang w:eastAsia="pl-PL"/>
        </w:rPr>
        <w:br/>
      </w:r>
    </w:p>
    <w:p w:rsidR="00F04DDE" w:rsidRDefault="00D87946" w:rsidP="00B84ACB">
      <w:pPr>
        <w:numPr>
          <w:ilvl w:val="0"/>
          <w:numId w:val="6"/>
        </w:numPr>
        <w:spacing w:line="360" w:lineRule="auto"/>
        <w:rPr>
          <w:rFonts w:ascii="Cambria" w:hAnsi="Cambria" w:cs="Cambria"/>
          <w:noProof/>
          <w:color w:val="215868"/>
          <w:kern w:val="28"/>
          <w:sz w:val="32"/>
          <w:szCs w:val="32"/>
          <w:lang w:eastAsia="pl-PL"/>
        </w:rPr>
      </w:pPr>
      <w:r>
        <w:rPr>
          <w:noProof/>
        </w:rPr>
        <w:pict>
          <v:shape id="_x0000_s1030" type="#_x0000_t75" style="position:absolute;left:0;text-align:left;margin-left:360.25pt;margin-top:46.3pt;width:98.25pt;height:159.75pt;z-index:-5;mso-position-horizontal-relative:text;mso-position-vertical-relative:text;mso-width-relative:page;mso-height-relative:page" wrapcoords="19456 101 1649 203 -165 304 3463 13082 3627 16530 4782 17949 6101 21499 10388 21499 18467 21194 19621 20687 19786 19572 21600 18254 21600 101 19456 101">
            <v:imagedata r:id="rId9" o:title="MC900370700[1]"/>
            <w10:wrap type="tight"/>
          </v:shape>
        </w:pict>
      </w:r>
      <w:r w:rsidR="00F04DDE" w:rsidRPr="0088414B">
        <w:rPr>
          <w:rFonts w:ascii="Cambria" w:hAnsi="Cambria" w:cs="Cambria"/>
          <w:noProof/>
          <w:color w:val="215868"/>
          <w:kern w:val="28"/>
          <w:sz w:val="32"/>
          <w:szCs w:val="32"/>
          <w:lang w:eastAsia="pl-PL"/>
        </w:rPr>
        <w:t xml:space="preserve">Pan Andrzej za pralkę i drukarkę zapłacił 880 zł. </w:t>
      </w:r>
      <w:r w:rsidR="00F04DDE">
        <w:rPr>
          <w:rFonts w:ascii="Cambria" w:hAnsi="Cambria" w:cs="Cambria"/>
          <w:noProof/>
          <w:color w:val="215868"/>
          <w:kern w:val="28"/>
          <w:sz w:val="32"/>
          <w:szCs w:val="32"/>
          <w:lang w:eastAsia="pl-PL"/>
        </w:rPr>
        <w:br/>
      </w:r>
      <w:r w:rsidR="00F04DDE" w:rsidRPr="0088414B">
        <w:rPr>
          <w:rFonts w:ascii="Cambria" w:hAnsi="Cambria" w:cs="Cambria"/>
          <w:noProof/>
          <w:color w:val="215868"/>
          <w:kern w:val="28"/>
          <w:sz w:val="32"/>
          <w:szCs w:val="32"/>
          <w:lang w:eastAsia="pl-PL"/>
        </w:rPr>
        <w:t xml:space="preserve">Cena drukarki stanowiła 76% ceny pralki. </w:t>
      </w:r>
      <w:r w:rsidR="00F04DDE">
        <w:rPr>
          <w:rFonts w:ascii="Cambria" w:hAnsi="Cambria" w:cs="Cambria"/>
          <w:noProof/>
          <w:color w:val="215868"/>
          <w:kern w:val="28"/>
          <w:sz w:val="32"/>
          <w:szCs w:val="32"/>
          <w:lang w:eastAsia="pl-PL"/>
        </w:rPr>
        <w:br/>
      </w:r>
      <w:r w:rsidR="00F04DDE" w:rsidRPr="0088414B">
        <w:rPr>
          <w:rFonts w:ascii="Cambria" w:hAnsi="Cambria" w:cs="Cambria"/>
          <w:noProof/>
          <w:color w:val="215868"/>
          <w:kern w:val="28"/>
          <w:sz w:val="32"/>
          <w:szCs w:val="32"/>
          <w:lang w:eastAsia="pl-PL"/>
        </w:rPr>
        <w:t>Ile złotych kosztowała pralka, a ile drukarka?</w:t>
      </w:r>
    </w:p>
    <w:p w:rsidR="00D87946" w:rsidRDefault="00D87946" w:rsidP="00D87946">
      <w:pPr>
        <w:spacing w:line="360" w:lineRule="auto"/>
        <w:rPr>
          <w:rFonts w:ascii="Cambria" w:hAnsi="Cambria" w:cs="Cambria"/>
          <w:noProof/>
          <w:color w:val="215868"/>
          <w:kern w:val="28"/>
          <w:sz w:val="32"/>
          <w:szCs w:val="32"/>
          <w:lang w:eastAsia="pl-PL"/>
        </w:rPr>
      </w:pPr>
      <w:r>
        <w:rPr>
          <w:noProof/>
        </w:rPr>
        <w:pict>
          <v:shape id="_x0000_s1029" type="#_x0000_t75" style="position:absolute;margin-left:147.25pt;margin-top:-.35pt;width:188.25pt;height:159.75pt;z-index:-6;mso-position-horizontal-relative:text;mso-position-vertical-relative:text;mso-width-relative:page;mso-height-relative:page" wrapcoords="-86 0 -86 21499 21600 21499 21600 0 -86 0">
            <v:imagedata r:id="rId10" o:title="MP900402148[1]"/>
            <w10:wrap type="tight"/>
          </v:shape>
        </w:pict>
      </w:r>
    </w:p>
    <w:p w:rsidR="00D87946" w:rsidRDefault="00D87946" w:rsidP="00D87946">
      <w:pPr>
        <w:spacing w:line="360" w:lineRule="auto"/>
        <w:ind w:left="720"/>
        <w:rPr>
          <w:rFonts w:ascii="Cambria" w:hAnsi="Cambria" w:cs="Cambria"/>
          <w:noProof/>
          <w:color w:val="215868"/>
          <w:kern w:val="28"/>
          <w:sz w:val="32"/>
          <w:szCs w:val="32"/>
          <w:lang w:eastAsia="pl-PL"/>
        </w:rPr>
      </w:pPr>
      <w:r>
        <w:rPr>
          <w:rFonts w:ascii="Cambria" w:hAnsi="Cambria" w:cs="Cambria"/>
          <w:noProof/>
          <w:color w:val="215868"/>
          <w:kern w:val="28"/>
          <w:sz w:val="32"/>
          <w:szCs w:val="32"/>
          <w:lang w:eastAsia="pl-PL"/>
        </w:rPr>
        <w:pict>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_x0000_s1031" type="#_x0000_t41" style="position:absolute;left:0;text-align:left;margin-left:68.55pt;margin-top:13pt;width:1in;height:48pt;z-index:4" adj="-11700,34763,,,-21570,10148,-19575,12150" fillcolor="#8064a2" strokecolor="#f2f2f2" strokeweight="3pt">
            <v:shadow on="t" type="perspective" color="#3f3151" opacity=".5" offset="1pt" offset2="-1pt"/>
            <v:textbox>
              <w:txbxContent>
                <w:p w:rsidR="00D87946" w:rsidRDefault="00D87946" w:rsidP="00D87946">
                  <w:pPr>
                    <w:jc w:val="center"/>
                  </w:pPr>
                  <w:r>
                    <w:t>łączny koszt</w:t>
                  </w:r>
                </w:p>
                <w:p w:rsidR="00D87946" w:rsidRDefault="00D87946" w:rsidP="00D87946">
                  <w:pPr>
                    <w:jc w:val="center"/>
                  </w:pPr>
                  <w:r>
                    <w:t>880 zł</w:t>
                  </w:r>
                </w:p>
              </w:txbxContent>
            </v:textbox>
            <o:callout v:ext="edit" minusy="t"/>
          </v:shape>
        </w:pict>
      </w:r>
    </w:p>
    <w:p w:rsidR="00D87946" w:rsidRDefault="00D87946" w:rsidP="00D87946">
      <w:pPr>
        <w:spacing w:line="360" w:lineRule="auto"/>
        <w:ind w:left="720"/>
        <w:rPr>
          <w:rFonts w:ascii="Cambria" w:hAnsi="Cambria" w:cs="Cambria"/>
          <w:noProof/>
          <w:color w:val="215868"/>
          <w:kern w:val="28"/>
          <w:sz w:val="32"/>
          <w:szCs w:val="32"/>
          <w:lang w:eastAsia="pl-PL"/>
        </w:rPr>
      </w:pPr>
    </w:p>
    <w:p w:rsidR="00D87946" w:rsidRDefault="00D87946" w:rsidP="00D87946">
      <w:pPr>
        <w:spacing w:line="360" w:lineRule="auto"/>
        <w:ind w:left="720"/>
        <w:rPr>
          <w:rFonts w:ascii="Cambria" w:hAnsi="Cambria" w:cs="Cambria"/>
          <w:noProof/>
          <w:color w:val="215868"/>
          <w:kern w:val="28"/>
          <w:sz w:val="32"/>
          <w:szCs w:val="32"/>
          <w:lang w:eastAsia="pl-PL"/>
        </w:rPr>
      </w:pPr>
    </w:p>
    <w:p w:rsidR="00D87946" w:rsidRDefault="00D87946" w:rsidP="00D87946">
      <w:pPr>
        <w:spacing w:line="360" w:lineRule="auto"/>
        <w:ind w:left="720"/>
        <w:rPr>
          <w:rFonts w:ascii="Cambria" w:hAnsi="Cambria" w:cs="Cambria"/>
          <w:noProof/>
          <w:color w:val="215868"/>
          <w:kern w:val="28"/>
          <w:sz w:val="32"/>
          <w:szCs w:val="32"/>
          <w:lang w:eastAsia="pl-PL"/>
        </w:rPr>
      </w:pPr>
    </w:p>
    <w:p w:rsidR="00F04DDE" w:rsidRDefault="00D87946" w:rsidP="00B84ACB">
      <w:pPr>
        <w:numPr>
          <w:ilvl w:val="0"/>
          <w:numId w:val="6"/>
        </w:numPr>
        <w:spacing w:line="360" w:lineRule="auto"/>
        <w:rPr>
          <w:rFonts w:ascii="Cambria" w:hAnsi="Cambria" w:cs="Cambria"/>
          <w:noProof/>
          <w:color w:val="215868"/>
          <w:kern w:val="28"/>
          <w:sz w:val="32"/>
          <w:szCs w:val="32"/>
          <w:lang w:eastAsia="pl-PL"/>
        </w:rPr>
      </w:pPr>
      <w:r>
        <w:rPr>
          <w:noProof/>
        </w:rPr>
        <w:pict>
          <v:shape id="_x0000_s1032" type="#_x0000_t75" style="position:absolute;left:0;text-align:left;margin-left:154pt;margin-top:88.25pt;width:192pt;height:151.2pt;z-index:-3;mso-position-horizontal-relative:text;mso-position-vertical-relative:text;mso-width-relative:page;mso-height-relative:page" wrapcoords="8611 0 7678 91 5956 1003 5956 1458 4736 2916 4377 3737 4234 4192 502 6197 0 6835 72 10663 215 11848 2225 13215 2368 19322 3588 20689 6530 21418 7894 21418 8755 21418 10334 21418 13419 20780 13419 20415 13850 18957 13778 16132 20165 14673 21600 11666 20811 10754 18730 8749 14998 6015 14639 5833 13060 4375 12773 3554 12486 2916 11482 1458 11553 1094 9831 91 9042 0 8611 0">
            <v:imagedata r:id="rId11" o:title="MC900113404[1]"/>
            <w10:wrap type="tight"/>
          </v:shape>
        </w:pict>
      </w:r>
      <w:r w:rsidR="00F04DDE" w:rsidRPr="0088414B">
        <w:rPr>
          <w:rFonts w:ascii="Cambria" w:hAnsi="Cambria" w:cs="Cambria"/>
          <w:noProof/>
          <w:color w:val="215868"/>
          <w:kern w:val="28"/>
          <w:sz w:val="32"/>
          <w:szCs w:val="32"/>
          <w:lang w:eastAsia="pl-PL"/>
        </w:rPr>
        <w:t xml:space="preserve">Cenę kurtki obniżono o 20%, a następnie jeszcze o 50 zł. </w:t>
      </w:r>
      <w:r w:rsidR="00F04DDE">
        <w:rPr>
          <w:rFonts w:ascii="Cambria" w:hAnsi="Cambria" w:cs="Cambria"/>
          <w:noProof/>
          <w:color w:val="215868"/>
          <w:kern w:val="28"/>
          <w:sz w:val="32"/>
          <w:szCs w:val="32"/>
          <w:lang w:eastAsia="pl-PL"/>
        </w:rPr>
        <w:br/>
      </w:r>
      <w:r w:rsidR="00F04DDE" w:rsidRPr="0088414B">
        <w:rPr>
          <w:rFonts w:ascii="Cambria" w:hAnsi="Cambria" w:cs="Cambria"/>
          <w:noProof/>
          <w:color w:val="215868"/>
          <w:kern w:val="28"/>
          <w:sz w:val="32"/>
          <w:szCs w:val="32"/>
          <w:lang w:eastAsia="pl-PL"/>
        </w:rPr>
        <w:t xml:space="preserve">Po obu obniżkach kurtka kosztuje 110 zł. </w:t>
      </w:r>
      <w:r w:rsidR="00F04DDE">
        <w:rPr>
          <w:rFonts w:ascii="Cambria" w:hAnsi="Cambria" w:cs="Cambria"/>
          <w:noProof/>
          <w:color w:val="215868"/>
          <w:kern w:val="28"/>
          <w:sz w:val="32"/>
          <w:szCs w:val="32"/>
          <w:lang w:eastAsia="pl-PL"/>
        </w:rPr>
        <w:br/>
      </w:r>
      <w:r w:rsidR="00F04DDE" w:rsidRPr="0088414B">
        <w:rPr>
          <w:rFonts w:ascii="Cambria" w:hAnsi="Cambria" w:cs="Cambria"/>
          <w:noProof/>
          <w:color w:val="215868"/>
          <w:kern w:val="28"/>
          <w:sz w:val="32"/>
          <w:szCs w:val="32"/>
          <w:lang w:eastAsia="pl-PL"/>
        </w:rPr>
        <w:t>Oblicz cenę kurtki przed obniżkami</w:t>
      </w:r>
      <w:r>
        <w:rPr>
          <w:rFonts w:ascii="Cambria" w:hAnsi="Cambria" w:cs="Cambria"/>
          <w:noProof/>
          <w:color w:val="215868"/>
          <w:kern w:val="28"/>
          <w:sz w:val="32"/>
          <w:szCs w:val="32"/>
          <w:lang w:eastAsia="pl-PL"/>
        </w:rPr>
        <w:t>.</w:t>
      </w:r>
    </w:p>
    <w:p w:rsidR="00D87946" w:rsidRDefault="00D87946" w:rsidP="00D87946">
      <w:pPr>
        <w:spacing w:line="360" w:lineRule="auto"/>
        <w:rPr>
          <w:rFonts w:ascii="Cambria" w:hAnsi="Cambria" w:cs="Cambria"/>
          <w:noProof/>
          <w:color w:val="215868"/>
          <w:kern w:val="28"/>
          <w:sz w:val="32"/>
          <w:szCs w:val="32"/>
          <w:lang w:eastAsia="pl-PL"/>
        </w:rPr>
      </w:pPr>
    </w:p>
    <w:p w:rsidR="00D87946" w:rsidRDefault="00D87946" w:rsidP="00D87946">
      <w:pPr>
        <w:spacing w:line="360" w:lineRule="auto"/>
        <w:rPr>
          <w:rFonts w:ascii="Cambria" w:hAnsi="Cambria" w:cs="Cambria"/>
          <w:noProof/>
          <w:color w:val="215868"/>
          <w:kern w:val="28"/>
          <w:sz w:val="32"/>
          <w:szCs w:val="32"/>
          <w:lang w:eastAsia="pl-PL"/>
        </w:rPr>
      </w:pPr>
    </w:p>
    <w:p w:rsidR="00D87946" w:rsidRDefault="00D87946" w:rsidP="00B84ACB">
      <w:pPr>
        <w:numPr>
          <w:ilvl w:val="0"/>
          <w:numId w:val="6"/>
        </w:numPr>
        <w:spacing w:line="360" w:lineRule="auto"/>
        <w:rPr>
          <w:rFonts w:ascii="Cambria" w:hAnsi="Cambria" w:cs="Cambria"/>
          <w:noProof/>
          <w:color w:val="215868"/>
          <w:kern w:val="28"/>
          <w:sz w:val="32"/>
          <w:szCs w:val="32"/>
          <w:lang w:eastAsia="pl-PL"/>
        </w:rPr>
      </w:pPr>
      <w:r>
        <w:rPr>
          <w:rFonts w:ascii="Cambria" w:hAnsi="Cambria" w:cs="Cambria"/>
          <w:noProof/>
          <w:color w:val="215868"/>
          <w:kern w:val="28"/>
          <w:sz w:val="32"/>
          <w:szCs w:val="32"/>
          <w:lang w:eastAsia="pl-PL"/>
        </w:rPr>
        <w:br w:type="page"/>
      </w:r>
      <w:r w:rsidR="00F04DDE" w:rsidRPr="0088414B">
        <w:rPr>
          <w:rFonts w:ascii="Cambria" w:hAnsi="Cambria" w:cs="Cambria"/>
          <w:noProof/>
          <w:color w:val="215868"/>
          <w:kern w:val="28"/>
          <w:sz w:val="32"/>
          <w:szCs w:val="32"/>
          <w:lang w:eastAsia="pl-PL"/>
        </w:rPr>
        <w:lastRenderedPageBreak/>
        <w:t>Cenę pewnego towaru podniesiono o 10%, a po sezonie obniżono o 10%. Po dwóch zmianach cen towar kosztował 110zł.</w:t>
      </w:r>
      <w:r w:rsidR="00F04DDE">
        <w:rPr>
          <w:rFonts w:ascii="Cambria" w:hAnsi="Cambria" w:cs="Cambria"/>
          <w:noProof/>
          <w:color w:val="215868"/>
          <w:kern w:val="28"/>
          <w:sz w:val="32"/>
          <w:szCs w:val="32"/>
          <w:lang w:eastAsia="pl-PL"/>
        </w:rPr>
        <w:br/>
      </w:r>
      <w:r>
        <w:rPr>
          <w:noProof/>
        </w:rPr>
        <w:pict>
          <v:shape id="_x0000_s1034" type="#_x0000_t75" style="position:absolute;left:0;text-align:left;margin-left:155.55pt;margin-top:90.15pt;width:2in;height:129pt;z-index:-1;mso-position-horizontal-relative:text;mso-position-vertical-relative:text;mso-width-relative:page;mso-height-relative:page" wrapcoords="9225 0 5062 879 112 2386 338 13312 450 14065 788 16074 338 17205 -112 18084 788 20093 1012 20847 3150 21474 5962 21474 7200 21474 18562 21474 20700 21223 20700 10047 21488 8037 21600 6781 21038 6028 21488 4019 21488 3014 20925 2009 21150 879 19575 628 9900 0 9225 0">
            <v:imagedata r:id="rId12" o:title="MC900439883[1]"/>
            <w10:wrap type="tight"/>
          </v:shape>
        </w:pict>
      </w:r>
      <w:r w:rsidR="00F04DDE">
        <w:rPr>
          <w:rFonts w:ascii="Cambria" w:hAnsi="Cambria" w:cs="Cambria"/>
          <w:noProof/>
          <w:color w:val="215868"/>
          <w:kern w:val="28"/>
          <w:sz w:val="32"/>
          <w:szCs w:val="32"/>
          <w:lang w:eastAsia="pl-PL"/>
        </w:rPr>
        <w:t>Jaka była pierwotna cena towaru</w:t>
      </w:r>
      <w:r w:rsidR="00F04DDE" w:rsidRPr="0088414B">
        <w:rPr>
          <w:rFonts w:ascii="Cambria" w:hAnsi="Cambria" w:cs="Cambria"/>
          <w:noProof/>
          <w:color w:val="215868"/>
          <w:kern w:val="28"/>
          <w:sz w:val="32"/>
          <w:szCs w:val="32"/>
          <w:lang w:eastAsia="pl-PL"/>
        </w:rPr>
        <w:t xml:space="preserve">? </w:t>
      </w:r>
    </w:p>
    <w:p w:rsidR="00D87946" w:rsidRDefault="00D87946" w:rsidP="00D87946">
      <w:pPr>
        <w:spacing w:line="360" w:lineRule="auto"/>
        <w:rPr>
          <w:rFonts w:ascii="Cambria" w:hAnsi="Cambria" w:cs="Cambria"/>
          <w:noProof/>
          <w:color w:val="215868"/>
          <w:kern w:val="28"/>
          <w:sz w:val="32"/>
          <w:szCs w:val="32"/>
          <w:lang w:eastAsia="pl-PL"/>
        </w:rPr>
      </w:pPr>
    </w:p>
    <w:p w:rsidR="00D87946" w:rsidRDefault="00D87946" w:rsidP="00D87946">
      <w:pPr>
        <w:spacing w:line="360" w:lineRule="auto"/>
        <w:rPr>
          <w:rFonts w:ascii="Cambria" w:hAnsi="Cambria" w:cs="Cambria"/>
          <w:noProof/>
          <w:color w:val="215868"/>
          <w:kern w:val="28"/>
          <w:sz w:val="32"/>
          <w:szCs w:val="32"/>
          <w:lang w:eastAsia="pl-PL"/>
        </w:rPr>
      </w:pPr>
    </w:p>
    <w:p w:rsidR="00D87946" w:rsidRDefault="00D87946" w:rsidP="00D87946">
      <w:pPr>
        <w:spacing w:line="360" w:lineRule="auto"/>
        <w:rPr>
          <w:rFonts w:ascii="Cambria" w:hAnsi="Cambria" w:cs="Cambria"/>
          <w:noProof/>
          <w:color w:val="215868"/>
          <w:kern w:val="28"/>
          <w:sz w:val="32"/>
          <w:szCs w:val="32"/>
          <w:lang w:eastAsia="pl-PL"/>
        </w:rPr>
      </w:pPr>
    </w:p>
    <w:p w:rsidR="00F04DDE" w:rsidRDefault="00D87946" w:rsidP="00D87946">
      <w:pPr>
        <w:spacing w:line="360" w:lineRule="auto"/>
        <w:rPr>
          <w:rFonts w:ascii="Cambria" w:hAnsi="Cambria" w:cs="Cambria"/>
          <w:noProof/>
          <w:color w:val="215868"/>
          <w:kern w:val="28"/>
          <w:sz w:val="32"/>
          <w:szCs w:val="32"/>
          <w:lang w:eastAsia="pl-PL"/>
        </w:rPr>
      </w:pPr>
      <w:r>
        <w:rPr>
          <w:rFonts w:ascii="Cambria" w:hAnsi="Cambria" w:cs="Cambria"/>
          <w:noProof/>
          <w:color w:val="215868"/>
          <w:kern w:val="28"/>
          <w:sz w:val="32"/>
          <w:szCs w:val="32"/>
          <w:lang w:eastAsia="pl-PL"/>
        </w:rPr>
        <w:br/>
      </w:r>
    </w:p>
    <w:p w:rsidR="00F04DDE" w:rsidRDefault="00D87946" w:rsidP="00B84ACB">
      <w:pPr>
        <w:numPr>
          <w:ilvl w:val="0"/>
          <w:numId w:val="6"/>
        </w:numPr>
        <w:spacing w:line="360" w:lineRule="auto"/>
        <w:rPr>
          <w:rFonts w:ascii="Cambria" w:hAnsi="Cambria" w:cs="Cambria"/>
          <w:noProof/>
          <w:color w:val="215868"/>
          <w:kern w:val="28"/>
          <w:sz w:val="32"/>
          <w:szCs w:val="32"/>
          <w:lang w:eastAsia="pl-PL"/>
        </w:rPr>
      </w:pPr>
      <w:r>
        <w:rPr>
          <w:noProof/>
        </w:rPr>
        <w:pict>
          <v:shape id="_x0000_s1033" type="#_x0000_t75" style="position:absolute;left:0;text-align:left;margin-left:49.05pt;margin-top:85.65pt;width:158.25pt;height:78pt;z-index:-2;mso-position-horizontal-relative:text;mso-position-vertical-relative:text;mso-width-relative:page;mso-height-relative:page" wrapcoords="6040 415 205 5192 0 5608 102 12669 307 13708 14434 21392 15151 21392 21395 13708 21600 12669 21600 5400 20269 4362 9520 831 7371 415 6040 415">
            <v:imagedata r:id="rId13" o:title="MC900434319[1]"/>
            <w10:wrap type="tight"/>
          </v:shape>
        </w:pict>
      </w:r>
      <w:r w:rsidR="00F04DDE" w:rsidRPr="0088414B">
        <w:rPr>
          <w:rFonts w:ascii="Cambria" w:hAnsi="Cambria" w:cs="Cambria"/>
          <w:noProof/>
          <w:color w:val="215868"/>
          <w:kern w:val="28"/>
          <w:sz w:val="32"/>
          <w:szCs w:val="32"/>
          <w:lang w:eastAsia="pl-PL"/>
        </w:rPr>
        <w:t xml:space="preserve">Pan Karol zaciągnął kredyt w banku na rok. </w:t>
      </w:r>
      <w:r w:rsidR="00F04DDE">
        <w:rPr>
          <w:rFonts w:ascii="Cambria" w:hAnsi="Cambria" w:cs="Cambria"/>
          <w:noProof/>
          <w:color w:val="215868"/>
          <w:kern w:val="28"/>
          <w:sz w:val="32"/>
          <w:szCs w:val="32"/>
          <w:lang w:eastAsia="pl-PL"/>
        </w:rPr>
        <w:br/>
      </w:r>
      <w:r w:rsidR="00F04DDE" w:rsidRPr="0088414B">
        <w:rPr>
          <w:rFonts w:ascii="Cambria" w:hAnsi="Cambria" w:cs="Cambria"/>
          <w:noProof/>
          <w:color w:val="215868"/>
          <w:kern w:val="28"/>
          <w:sz w:val="32"/>
          <w:szCs w:val="32"/>
          <w:lang w:eastAsia="pl-PL"/>
        </w:rPr>
        <w:t>Po roku zapłaci odsetki w kwocie 2 750zł.</w:t>
      </w:r>
      <w:r w:rsidR="00F04DDE">
        <w:rPr>
          <w:rFonts w:ascii="Cambria" w:hAnsi="Cambria" w:cs="Cambria"/>
          <w:noProof/>
          <w:color w:val="215868"/>
          <w:kern w:val="28"/>
          <w:sz w:val="32"/>
          <w:szCs w:val="32"/>
          <w:lang w:eastAsia="pl-PL"/>
        </w:rPr>
        <w:br/>
      </w:r>
      <w:r w:rsidR="00F04DDE" w:rsidRPr="0088414B">
        <w:rPr>
          <w:rFonts w:ascii="Cambria" w:hAnsi="Cambria" w:cs="Cambria"/>
          <w:noProof/>
          <w:color w:val="215868"/>
          <w:kern w:val="28"/>
          <w:sz w:val="32"/>
          <w:szCs w:val="32"/>
          <w:lang w:eastAsia="pl-PL"/>
        </w:rPr>
        <w:t xml:space="preserve">Kredyt oprocentowany był na 11%. </w:t>
      </w:r>
      <w:r w:rsidR="00F04DDE">
        <w:rPr>
          <w:rFonts w:ascii="Cambria" w:hAnsi="Cambria" w:cs="Cambria"/>
          <w:noProof/>
          <w:color w:val="215868"/>
          <w:kern w:val="28"/>
          <w:sz w:val="32"/>
          <w:szCs w:val="32"/>
          <w:lang w:eastAsia="pl-PL"/>
        </w:rPr>
        <w:br/>
      </w:r>
      <w:r w:rsidR="00F04DDE" w:rsidRPr="0088414B">
        <w:rPr>
          <w:rFonts w:ascii="Cambria" w:hAnsi="Cambria" w:cs="Cambria"/>
          <w:noProof/>
          <w:color w:val="215868"/>
          <w:kern w:val="28"/>
          <w:sz w:val="32"/>
          <w:szCs w:val="32"/>
          <w:lang w:eastAsia="pl-PL"/>
        </w:rPr>
        <w:t>W jakiej wysok</w:t>
      </w:r>
      <w:r w:rsidR="00C45018">
        <w:rPr>
          <w:rFonts w:ascii="Cambria" w:hAnsi="Cambria" w:cs="Cambria"/>
          <w:noProof/>
          <w:color w:val="215868"/>
          <w:kern w:val="28"/>
          <w:sz w:val="32"/>
          <w:szCs w:val="32"/>
          <w:lang w:eastAsia="pl-PL"/>
        </w:rPr>
        <w:t>ości pan Karol zaciągnął kredyt?</w:t>
      </w:r>
      <w:bookmarkStart w:id="0" w:name="_GoBack"/>
      <w:bookmarkEnd w:id="0"/>
      <w:r w:rsidR="00F04DDE">
        <w:rPr>
          <w:rFonts w:ascii="Cambria" w:hAnsi="Cambria" w:cs="Cambria"/>
          <w:noProof/>
          <w:color w:val="215868"/>
          <w:kern w:val="28"/>
          <w:sz w:val="32"/>
          <w:szCs w:val="32"/>
          <w:lang w:eastAsia="pl-PL"/>
        </w:rPr>
        <w:br/>
      </w:r>
    </w:p>
    <w:p w:rsidR="00F04DDE" w:rsidRDefault="00F04DDE" w:rsidP="009F4816">
      <w:pPr>
        <w:spacing w:line="360" w:lineRule="auto"/>
        <w:rPr>
          <w:rFonts w:ascii="Cambria" w:hAnsi="Cambria" w:cs="Cambria"/>
          <w:noProof/>
          <w:color w:val="215868"/>
          <w:kern w:val="28"/>
          <w:sz w:val="32"/>
          <w:szCs w:val="32"/>
          <w:lang w:eastAsia="pl-PL"/>
        </w:rPr>
      </w:pPr>
    </w:p>
    <w:p w:rsidR="00F04DDE" w:rsidRDefault="00F04DDE" w:rsidP="009F4816">
      <w:pPr>
        <w:spacing w:line="360" w:lineRule="auto"/>
        <w:rPr>
          <w:rFonts w:ascii="Cambria" w:hAnsi="Cambria" w:cs="Cambria"/>
          <w:noProof/>
          <w:color w:val="215868"/>
          <w:kern w:val="28"/>
          <w:sz w:val="32"/>
          <w:szCs w:val="32"/>
          <w:lang w:eastAsia="pl-PL"/>
        </w:rPr>
      </w:pPr>
    </w:p>
    <w:p w:rsidR="00F04DDE" w:rsidRPr="00FA6266" w:rsidRDefault="00F04DDE" w:rsidP="00224D5B">
      <w:pPr>
        <w:spacing w:line="360" w:lineRule="auto"/>
        <w:rPr>
          <w:noProof/>
          <w:kern w:val="28"/>
          <w:lang w:eastAsia="pl-PL"/>
        </w:rPr>
      </w:pPr>
    </w:p>
    <w:sectPr w:rsidR="00F04DDE" w:rsidRPr="00FA6266" w:rsidSect="001400E4">
      <w:headerReference w:type="default" r:id="rId14"/>
      <w:pgSz w:w="11907" w:h="16839" w:code="9"/>
      <w:pgMar w:top="993" w:right="1134" w:bottom="851" w:left="113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ACB" w:rsidRDefault="00B84ACB">
      <w:pPr>
        <w:spacing w:after="0" w:line="240" w:lineRule="auto"/>
      </w:pPr>
      <w:r>
        <w:separator/>
      </w:r>
    </w:p>
  </w:endnote>
  <w:endnote w:type="continuationSeparator" w:id="0">
    <w:p w:rsidR="00B84ACB" w:rsidRDefault="00B84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Corsiva">
    <w:panose1 w:val="03010101010201010101"/>
    <w:charset w:val="EE"/>
    <w:family w:val="script"/>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ACB" w:rsidRDefault="00B84ACB">
      <w:pPr>
        <w:spacing w:after="0" w:line="240" w:lineRule="auto"/>
      </w:pPr>
      <w:r>
        <w:separator/>
      </w:r>
    </w:p>
  </w:footnote>
  <w:footnote w:type="continuationSeparator" w:id="0">
    <w:p w:rsidR="00B84ACB" w:rsidRDefault="00B84A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DDE" w:rsidRDefault="00B84ACB">
    <w:pPr>
      <w:pStyle w:val="Nagwek"/>
    </w:pPr>
    <w:r>
      <w:rPr>
        <w:noProof/>
      </w:rPr>
      <w:pict>
        <v:shapetype id="_x0000_t202" coordsize="21600,21600" o:spt="202" path="m,l,21600r21600,l21600,xe">
          <v:stroke joinstyle="miter"/>
          <v:path gradientshapeok="t" o:connecttype="rect"/>
        </v:shapetype>
        <v:shape id="Pole tekstowe 395" o:spid="_x0000_s2049" type="#_x0000_t202" style="position:absolute;margin-left:548.45pt;margin-top:103.65pt;width:32.25pt;height:594pt;z-index:2;visibility:visible;mso-position-horizontal-relative:page;mso-position-vertical-relative:page" filled="f" fillcolor="#666" stroked="f" strokeweight=".5pt">
          <v:path arrowok="t"/>
          <v:textbox style="layout-flow:vertical;mso-layout-flow-alt:bottom-to-top">
            <w:txbxContent>
              <w:p w:rsidR="00F04DDE" w:rsidRPr="002C4363" w:rsidRDefault="00F04DDE">
                <w:pPr>
                  <w:jc w:val="center"/>
                  <w:rPr>
                    <w:color w:val="FFFFFF"/>
                  </w:rPr>
                </w:pPr>
                <w:r w:rsidRPr="00CC7C6F">
                  <w:rPr>
                    <w:rFonts w:ascii="Times New Roman" w:hAnsi="Times New Roman" w:cs="Times New Roman"/>
                    <w:color w:val="FFFFFF"/>
                    <w:sz w:val="24"/>
                    <w:szCs w:val="24"/>
                  </w:rPr>
                  <w:t>Rozwiązywanie zadań tekstowych z zastosowaniem równań</w:t>
                </w:r>
                <w:r>
                  <w:rPr>
                    <w:rFonts w:ascii="Times New Roman" w:hAnsi="Times New Roman" w:cs="Times New Roman"/>
                    <w:color w:val="FFFFFF"/>
                    <w:sz w:val="24"/>
                    <w:szCs w:val="24"/>
                  </w:rPr>
                  <w:t xml:space="preserve"> – obliczenia procentowe</w:t>
                </w:r>
                <w:r w:rsidRPr="00FA0416">
                  <w:rPr>
                    <w:rFonts w:ascii="Times New Roman" w:hAnsi="Times New Roman" w:cs="Times New Roman"/>
                    <w:color w:val="FFFFFF"/>
                    <w:sz w:val="24"/>
                    <w:szCs w:val="24"/>
                  </w:rPr>
                  <w:t>.</w:t>
                </w:r>
                <w:r w:rsidRPr="00FA0416">
                  <w:rPr>
                    <w:color w:val="FFFFFF"/>
                  </w:rPr>
                  <w:t xml:space="preserve"> </w:t>
                </w:r>
                <w:r>
                  <w:rPr>
                    <w:color w:val="FFFFFF"/>
                  </w:rPr>
                  <w:t xml:space="preserve"> </w:t>
                </w:r>
                <w:r w:rsidRPr="005E12F5">
                  <w:rPr>
                    <w:rFonts w:ascii="Times New Roman" w:hAnsi="Times New Roman" w:cs="Times New Roman"/>
                    <w:sz w:val="24"/>
                    <w:szCs w:val="24"/>
                  </w:rPr>
                  <w:t>III etap edukacyjny</w:t>
                </w:r>
              </w:p>
              <w:p w:rsidR="00F04DDE" w:rsidRPr="002C4363" w:rsidRDefault="00F04DDE">
                <w:pPr>
                  <w:jc w:val="center"/>
                  <w:rPr>
                    <w:color w:val="FFFFFF"/>
                  </w:rPr>
                </w:pPr>
              </w:p>
            </w:txbxContent>
          </v:textbox>
          <w10:wrap anchorx="page" anchory="page"/>
        </v:shape>
      </w:pict>
    </w:r>
    <w:r>
      <w:rPr>
        <w:noProof/>
      </w:rPr>
      <w:pict>
        <v:rect id="Prostokąt 4" o:spid="_x0000_s2050" style="position:absolute;margin-left:541.75pt;margin-top:0;width:53.6pt;height:841.95pt;z-index:-2;visibility:visible;mso-position-horizontal-relative:page;mso-position-vertical-relative:page;v-text-anchor:middle" fillcolor="#413253" strokecolor="#795d9b">
          <v:fill color2="#775c99" rotate="t" angle="180" colors="0 #5d417e;52429f #7b58a6;1 #7b57a8" focus="100%" type="gradient">
            <o:fill v:ext="view" type="gradientUnscaled"/>
          </v:fill>
          <v:shadow on="t" color="black" opacity="22937f" origin=",.5" offset="0,.63889mm"/>
          <v:path arrowok="t"/>
          <v:textbox>
            <w:txbxContent>
              <w:p w:rsidR="00F04DDE" w:rsidRDefault="00F04DDE"/>
            </w:txbxContent>
          </v:textbox>
          <w10:wrap anchorx="page" anchory="page"/>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E0C0C54A"/>
    <w:lvl w:ilvl="0">
      <w:start w:val="1"/>
      <w:numFmt w:val="bullet"/>
      <w:pStyle w:val="Listapunktowana5"/>
      <w:lvlText w:val="○"/>
      <w:lvlJc w:val="left"/>
      <w:pPr>
        <w:ind w:left="1800" w:hanging="360"/>
      </w:pPr>
      <w:rPr>
        <w:rFonts w:ascii="Monotype Corsiva" w:hAnsi="Monotype Corsiva" w:cs="Monotype Corsiva" w:hint="default"/>
        <w:color w:val="auto"/>
      </w:rPr>
    </w:lvl>
  </w:abstractNum>
  <w:abstractNum w:abstractNumId="1">
    <w:nsid w:val="FFFFFF81"/>
    <w:multiLevelType w:val="singleLevel"/>
    <w:tmpl w:val="9A8A1DFA"/>
    <w:lvl w:ilvl="0">
      <w:start w:val="1"/>
      <w:numFmt w:val="bullet"/>
      <w:pStyle w:val="Listapunktowana4"/>
      <w:lvlText w:val=""/>
      <w:lvlJc w:val="left"/>
      <w:pPr>
        <w:ind w:left="1440" w:hanging="360"/>
      </w:pPr>
      <w:rPr>
        <w:rFonts w:ascii="Symbol" w:hAnsi="Symbol" w:cs="Symbol" w:hint="default"/>
        <w:color w:val="auto"/>
      </w:rPr>
    </w:lvl>
  </w:abstractNum>
  <w:abstractNum w:abstractNumId="2">
    <w:nsid w:val="FFFFFF82"/>
    <w:multiLevelType w:val="singleLevel"/>
    <w:tmpl w:val="4AAC3C4A"/>
    <w:lvl w:ilvl="0">
      <w:start w:val="1"/>
      <w:numFmt w:val="bullet"/>
      <w:pStyle w:val="Listapunktowana3"/>
      <w:lvlText w:val=""/>
      <w:lvlJc w:val="left"/>
      <w:pPr>
        <w:ind w:left="1080" w:hanging="360"/>
      </w:pPr>
      <w:rPr>
        <w:rFonts w:ascii="Symbol" w:hAnsi="Symbol" w:cs="Symbol" w:hint="default"/>
        <w:color w:val="FF388C"/>
      </w:rPr>
    </w:lvl>
  </w:abstractNum>
  <w:abstractNum w:abstractNumId="3">
    <w:nsid w:val="FFFFFF83"/>
    <w:multiLevelType w:val="singleLevel"/>
    <w:tmpl w:val="3EFA84BC"/>
    <w:lvl w:ilvl="0">
      <w:start w:val="1"/>
      <w:numFmt w:val="bullet"/>
      <w:pStyle w:val="Listapunktowana2"/>
      <w:lvlText w:val=""/>
      <w:lvlJc w:val="left"/>
      <w:pPr>
        <w:ind w:left="720" w:hanging="360"/>
      </w:pPr>
      <w:rPr>
        <w:rFonts w:ascii="Symbol" w:hAnsi="Symbol" w:cs="Symbol" w:hint="default"/>
        <w:color w:val="FF388C"/>
      </w:rPr>
    </w:lvl>
  </w:abstractNum>
  <w:abstractNum w:abstractNumId="4">
    <w:nsid w:val="FFFFFF89"/>
    <w:multiLevelType w:val="singleLevel"/>
    <w:tmpl w:val="3932A106"/>
    <w:lvl w:ilvl="0">
      <w:start w:val="1"/>
      <w:numFmt w:val="bullet"/>
      <w:pStyle w:val="Listapunktowana"/>
      <w:lvlText w:val=""/>
      <w:lvlJc w:val="left"/>
      <w:pPr>
        <w:ind w:left="360" w:hanging="360"/>
      </w:pPr>
      <w:rPr>
        <w:rFonts w:ascii="Symbol" w:hAnsi="Symbol" w:cs="Symbol" w:hint="default"/>
        <w:color w:val="FF388C"/>
      </w:rPr>
    </w:lvl>
  </w:abstractNum>
  <w:abstractNum w:abstractNumId="5">
    <w:nsid w:val="38B53D74"/>
    <w:multiLevelType w:val="hybridMultilevel"/>
    <w:tmpl w:val="78DE3E80"/>
    <w:lvl w:ilvl="0" w:tplc="577C9AF6">
      <w:start w:val="1"/>
      <w:numFmt w:val="decimal"/>
      <w:lvlText w:val="%1."/>
      <w:lvlJc w:val="left"/>
      <w:pPr>
        <w:ind w:left="720" w:hanging="360"/>
      </w:pPr>
      <w:rPr>
        <w:rFonts w:hint="default"/>
        <w:b/>
        <w:i w:val="0"/>
        <w:color w:val="E36C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oNotTrackMoves/>
  <w:defaultTabStop w:val="709"/>
  <w:hyphenationZone w:val="420"/>
  <w:doNotHyphenateCaps/>
  <w:drawingGridHorizontalSpacing w:val="110"/>
  <w:displayHorizontalDrawingGridEvery w:val="2"/>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3515"/>
    <w:rsid w:val="00002161"/>
    <w:rsid w:val="00006703"/>
    <w:rsid w:val="00014630"/>
    <w:rsid w:val="00014BE1"/>
    <w:rsid w:val="000242FB"/>
    <w:rsid w:val="00024628"/>
    <w:rsid w:val="000261E6"/>
    <w:rsid w:val="00026B64"/>
    <w:rsid w:val="00033585"/>
    <w:rsid w:val="000335B4"/>
    <w:rsid w:val="00034A5D"/>
    <w:rsid w:val="00057357"/>
    <w:rsid w:val="0006064E"/>
    <w:rsid w:val="00060DF6"/>
    <w:rsid w:val="00061311"/>
    <w:rsid w:val="00065FE4"/>
    <w:rsid w:val="0006755C"/>
    <w:rsid w:val="00071C70"/>
    <w:rsid w:val="00076A0C"/>
    <w:rsid w:val="000971A1"/>
    <w:rsid w:val="000A0867"/>
    <w:rsid w:val="000A2600"/>
    <w:rsid w:val="000B0AC9"/>
    <w:rsid w:val="000C3545"/>
    <w:rsid w:val="000D10B5"/>
    <w:rsid w:val="000D1D6A"/>
    <w:rsid w:val="000D40A9"/>
    <w:rsid w:val="000E4DE2"/>
    <w:rsid w:val="000E7550"/>
    <w:rsid w:val="001051BC"/>
    <w:rsid w:val="001160C8"/>
    <w:rsid w:val="00135A05"/>
    <w:rsid w:val="001400E4"/>
    <w:rsid w:val="00151D1C"/>
    <w:rsid w:val="00155D95"/>
    <w:rsid w:val="00162F6D"/>
    <w:rsid w:val="001749F4"/>
    <w:rsid w:val="00185C0E"/>
    <w:rsid w:val="00190708"/>
    <w:rsid w:val="001914FB"/>
    <w:rsid w:val="00193CE8"/>
    <w:rsid w:val="001A18F1"/>
    <w:rsid w:val="001A2247"/>
    <w:rsid w:val="001B3C03"/>
    <w:rsid w:val="001F0A36"/>
    <w:rsid w:val="001F5700"/>
    <w:rsid w:val="00200894"/>
    <w:rsid w:val="002011E6"/>
    <w:rsid w:val="002152B5"/>
    <w:rsid w:val="00216359"/>
    <w:rsid w:val="00224D5B"/>
    <w:rsid w:val="00231F5F"/>
    <w:rsid w:val="00237873"/>
    <w:rsid w:val="002411EC"/>
    <w:rsid w:val="00241DB3"/>
    <w:rsid w:val="00254E25"/>
    <w:rsid w:val="00267346"/>
    <w:rsid w:val="00272A30"/>
    <w:rsid w:val="00282A47"/>
    <w:rsid w:val="002843F1"/>
    <w:rsid w:val="002957F1"/>
    <w:rsid w:val="002B424A"/>
    <w:rsid w:val="002B65A3"/>
    <w:rsid w:val="002C2BC9"/>
    <w:rsid w:val="002C4363"/>
    <w:rsid w:val="002E2A82"/>
    <w:rsid w:val="002E7CAF"/>
    <w:rsid w:val="002F4745"/>
    <w:rsid w:val="003012F8"/>
    <w:rsid w:val="00313C00"/>
    <w:rsid w:val="00313C77"/>
    <w:rsid w:val="003164B5"/>
    <w:rsid w:val="00322D94"/>
    <w:rsid w:val="003245E6"/>
    <w:rsid w:val="00335D2A"/>
    <w:rsid w:val="003367CA"/>
    <w:rsid w:val="0034678F"/>
    <w:rsid w:val="00353F0A"/>
    <w:rsid w:val="00363955"/>
    <w:rsid w:val="0036692F"/>
    <w:rsid w:val="00366C37"/>
    <w:rsid w:val="0036777D"/>
    <w:rsid w:val="00367BDF"/>
    <w:rsid w:val="00373584"/>
    <w:rsid w:val="003810ED"/>
    <w:rsid w:val="00382C0E"/>
    <w:rsid w:val="00384396"/>
    <w:rsid w:val="0038484B"/>
    <w:rsid w:val="0038487C"/>
    <w:rsid w:val="00384986"/>
    <w:rsid w:val="0038515A"/>
    <w:rsid w:val="0038668F"/>
    <w:rsid w:val="00386D66"/>
    <w:rsid w:val="00391A6E"/>
    <w:rsid w:val="003B20EB"/>
    <w:rsid w:val="003B51C4"/>
    <w:rsid w:val="003C2150"/>
    <w:rsid w:val="003C50D3"/>
    <w:rsid w:val="003E79E5"/>
    <w:rsid w:val="003F6AB7"/>
    <w:rsid w:val="0043523E"/>
    <w:rsid w:val="00440514"/>
    <w:rsid w:val="00444C95"/>
    <w:rsid w:val="00445235"/>
    <w:rsid w:val="00456B46"/>
    <w:rsid w:val="00483427"/>
    <w:rsid w:val="0048674D"/>
    <w:rsid w:val="00487F14"/>
    <w:rsid w:val="00494865"/>
    <w:rsid w:val="00495CF1"/>
    <w:rsid w:val="004C5379"/>
    <w:rsid w:val="004D3BBC"/>
    <w:rsid w:val="004E612C"/>
    <w:rsid w:val="004F659D"/>
    <w:rsid w:val="00524E3C"/>
    <w:rsid w:val="00525657"/>
    <w:rsid w:val="00526002"/>
    <w:rsid w:val="00533D49"/>
    <w:rsid w:val="00541E77"/>
    <w:rsid w:val="00567D35"/>
    <w:rsid w:val="00573FD3"/>
    <w:rsid w:val="00575005"/>
    <w:rsid w:val="00576739"/>
    <w:rsid w:val="0058526E"/>
    <w:rsid w:val="0059065E"/>
    <w:rsid w:val="005965CF"/>
    <w:rsid w:val="00597AC4"/>
    <w:rsid w:val="005A522C"/>
    <w:rsid w:val="005B3020"/>
    <w:rsid w:val="005B3E89"/>
    <w:rsid w:val="005C0538"/>
    <w:rsid w:val="005C1B24"/>
    <w:rsid w:val="005D14DC"/>
    <w:rsid w:val="005D1E81"/>
    <w:rsid w:val="005E12F5"/>
    <w:rsid w:val="005E1805"/>
    <w:rsid w:val="005E31C7"/>
    <w:rsid w:val="005E5D03"/>
    <w:rsid w:val="00602A02"/>
    <w:rsid w:val="006055F4"/>
    <w:rsid w:val="00621A99"/>
    <w:rsid w:val="00635B8C"/>
    <w:rsid w:val="006364AD"/>
    <w:rsid w:val="006369DA"/>
    <w:rsid w:val="00637734"/>
    <w:rsid w:val="00652825"/>
    <w:rsid w:val="006541E7"/>
    <w:rsid w:val="00656333"/>
    <w:rsid w:val="0066326B"/>
    <w:rsid w:val="006646CA"/>
    <w:rsid w:val="00670B64"/>
    <w:rsid w:val="00674085"/>
    <w:rsid w:val="006854F3"/>
    <w:rsid w:val="006C3566"/>
    <w:rsid w:val="006D3270"/>
    <w:rsid w:val="006E5BA4"/>
    <w:rsid w:val="006E6451"/>
    <w:rsid w:val="006F0410"/>
    <w:rsid w:val="006F45E2"/>
    <w:rsid w:val="006F542C"/>
    <w:rsid w:val="006F7F39"/>
    <w:rsid w:val="0070112E"/>
    <w:rsid w:val="007019AE"/>
    <w:rsid w:val="00710464"/>
    <w:rsid w:val="00710F39"/>
    <w:rsid w:val="007137D8"/>
    <w:rsid w:val="0072290E"/>
    <w:rsid w:val="00723E7A"/>
    <w:rsid w:val="007404D3"/>
    <w:rsid w:val="007406D8"/>
    <w:rsid w:val="00744622"/>
    <w:rsid w:val="007646BC"/>
    <w:rsid w:val="00784236"/>
    <w:rsid w:val="00786B2F"/>
    <w:rsid w:val="00793A5B"/>
    <w:rsid w:val="007A1EF6"/>
    <w:rsid w:val="007A3C57"/>
    <w:rsid w:val="007A5143"/>
    <w:rsid w:val="007B1667"/>
    <w:rsid w:val="007B4978"/>
    <w:rsid w:val="007D0166"/>
    <w:rsid w:val="007E71C0"/>
    <w:rsid w:val="007F6E27"/>
    <w:rsid w:val="007F7E19"/>
    <w:rsid w:val="00807254"/>
    <w:rsid w:val="00811777"/>
    <w:rsid w:val="00815B14"/>
    <w:rsid w:val="00822FD0"/>
    <w:rsid w:val="00843353"/>
    <w:rsid w:val="00850ED2"/>
    <w:rsid w:val="00863F70"/>
    <w:rsid w:val="008647E8"/>
    <w:rsid w:val="0086594A"/>
    <w:rsid w:val="0087262D"/>
    <w:rsid w:val="00874829"/>
    <w:rsid w:val="00875826"/>
    <w:rsid w:val="0088414B"/>
    <w:rsid w:val="00886633"/>
    <w:rsid w:val="008A173B"/>
    <w:rsid w:val="008A2553"/>
    <w:rsid w:val="008A7D0B"/>
    <w:rsid w:val="008C3BDB"/>
    <w:rsid w:val="008D3515"/>
    <w:rsid w:val="008E0E29"/>
    <w:rsid w:val="008E3144"/>
    <w:rsid w:val="008F2AF5"/>
    <w:rsid w:val="008F7EA5"/>
    <w:rsid w:val="0090720A"/>
    <w:rsid w:val="00911D3A"/>
    <w:rsid w:val="00923D27"/>
    <w:rsid w:val="0092452D"/>
    <w:rsid w:val="009306AC"/>
    <w:rsid w:val="00937563"/>
    <w:rsid w:val="00942478"/>
    <w:rsid w:val="009554A9"/>
    <w:rsid w:val="0095731E"/>
    <w:rsid w:val="00961005"/>
    <w:rsid w:val="00965137"/>
    <w:rsid w:val="00986499"/>
    <w:rsid w:val="00995842"/>
    <w:rsid w:val="009A011D"/>
    <w:rsid w:val="009A0611"/>
    <w:rsid w:val="009A3D98"/>
    <w:rsid w:val="009A605F"/>
    <w:rsid w:val="009B10EC"/>
    <w:rsid w:val="009B41E8"/>
    <w:rsid w:val="009B5179"/>
    <w:rsid w:val="009B5BE8"/>
    <w:rsid w:val="009C2C3D"/>
    <w:rsid w:val="009C2EA2"/>
    <w:rsid w:val="009D1405"/>
    <w:rsid w:val="009D7510"/>
    <w:rsid w:val="009E4734"/>
    <w:rsid w:val="009F4816"/>
    <w:rsid w:val="009F608D"/>
    <w:rsid w:val="009F6862"/>
    <w:rsid w:val="009F6C8B"/>
    <w:rsid w:val="009F7BAA"/>
    <w:rsid w:val="00A0761B"/>
    <w:rsid w:val="00A10120"/>
    <w:rsid w:val="00A105F4"/>
    <w:rsid w:val="00A34B26"/>
    <w:rsid w:val="00A427B3"/>
    <w:rsid w:val="00A43652"/>
    <w:rsid w:val="00A45772"/>
    <w:rsid w:val="00A65BF4"/>
    <w:rsid w:val="00A70E60"/>
    <w:rsid w:val="00A8324F"/>
    <w:rsid w:val="00A851AE"/>
    <w:rsid w:val="00A94B7C"/>
    <w:rsid w:val="00AB20C3"/>
    <w:rsid w:val="00AB5BDA"/>
    <w:rsid w:val="00AB728F"/>
    <w:rsid w:val="00AB791E"/>
    <w:rsid w:val="00AC5703"/>
    <w:rsid w:val="00AC5C81"/>
    <w:rsid w:val="00AD0E2A"/>
    <w:rsid w:val="00AD213D"/>
    <w:rsid w:val="00AF7E19"/>
    <w:rsid w:val="00B20264"/>
    <w:rsid w:val="00B20E1A"/>
    <w:rsid w:val="00B2641F"/>
    <w:rsid w:val="00B2712A"/>
    <w:rsid w:val="00B27A6C"/>
    <w:rsid w:val="00B528D2"/>
    <w:rsid w:val="00B55938"/>
    <w:rsid w:val="00B67C58"/>
    <w:rsid w:val="00B71DFC"/>
    <w:rsid w:val="00B725F1"/>
    <w:rsid w:val="00B76FB4"/>
    <w:rsid w:val="00B77A38"/>
    <w:rsid w:val="00B80411"/>
    <w:rsid w:val="00B84ACB"/>
    <w:rsid w:val="00B96B00"/>
    <w:rsid w:val="00BB740B"/>
    <w:rsid w:val="00BC3506"/>
    <w:rsid w:val="00BD3AFD"/>
    <w:rsid w:val="00BD704E"/>
    <w:rsid w:val="00BE37E4"/>
    <w:rsid w:val="00BE75CE"/>
    <w:rsid w:val="00C0621E"/>
    <w:rsid w:val="00C123B1"/>
    <w:rsid w:val="00C25310"/>
    <w:rsid w:val="00C34D7F"/>
    <w:rsid w:val="00C4260D"/>
    <w:rsid w:val="00C45018"/>
    <w:rsid w:val="00C56F1F"/>
    <w:rsid w:val="00C73231"/>
    <w:rsid w:val="00C73DB8"/>
    <w:rsid w:val="00C75285"/>
    <w:rsid w:val="00C86A10"/>
    <w:rsid w:val="00CA60E8"/>
    <w:rsid w:val="00CB5855"/>
    <w:rsid w:val="00CB6A6A"/>
    <w:rsid w:val="00CC4027"/>
    <w:rsid w:val="00CC7C6F"/>
    <w:rsid w:val="00CD4929"/>
    <w:rsid w:val="00CD6123"/>
    <w:rsid w:val="00CE577E"/>
    <w:rsid w:val="00D00048"/>
    <w:rsid w:val="00D055A4"/>
    <w:rsid w:val="00D21E13"/>
    <w:rsid w:val="00D237C0"/>
    <w:rsid w:val="00D24FA6"/>
    <w:rsid w:val="00D31626"/>
    <w:rsid w:val="00D32477"/>
    <w:rsid w:val="00D3383F"/>
    <w:rsid w:val="00D36EC9"/>
    <w:rsid w:val="00D464CB"/>
    <w:rsid w:val="00D469F5"/>
    <w:rsid w:val="00D476AE"/>
    <w:rsid w:val="00D61106"/>
    <w:rsid w:val="00D623FB"/>
    <w:rsid w:val="00D62D67"/>
    <w:rsid w:val="00D6553D"/>
    <w:rsid w:val="00D75403"/>
    <w:rsid w:val="00D7577B"/>
    <w:rsid w:val="00D87946"/>
    <w:rsid w:val="00D90B1D"/>
    <w:rsid w:val="00DA1DCA"/>
    <w:rsid w:val="00DB718D"/>
    <w:rsid w:val="00DC28F1"/>
    <w:rsid w:val="00DE4947"/>
    <w:rsid w:val="00DF0D08"/>
    <w:rsid w:val="00E04B0E"/>
    <w:rsid w:val="00E108FB"/>
    <w:rsid w:val="00E13D1C"/>
    <w:rsid w:val="00E13F30"/>
    <w:rsid w:val="00E17053"/>
    <w:rsid w:val="00E272AE"/>
    <w:rsid w:val="00E325C2"/>
    <w:rsid w:val="00E32EC0"/>
    <w:rsid w:val="00E337F2"/>
    <w:rsid w:val="00E456ED"/>
    <w:rsid w:val="00E4620A"/>
    <w:rsid w:val="00E46BF4"/>
    <w:rsid w:val="00E504F5"/>
    <w:rsid w:val="00E6075E"/>
    <w:rsid w:val="00E81087"/>
    <w:rsid w:val="00EC015C"/>
    <w:rsid w:val="00EC4C37"/>
    <w:rsid w:val="00EC6BF1"/>
    <w:rsid w:val="00ED65FA"/>
    <w:rsid w:val="00EE2065"/>
    <w:rsid w:val="00EE2B0C"/>
    <w:rsid w:val="00EF2CB1"/>
    <w:rsid w:val="00EF6334"/>
    <w:rsid w:val="00F04DDE"/>
    <w:rsid w:val="00F13A03"/>
    <w:rsid w:val="00F42F1F"/>
    <w:rsid w:val="00F45D0A"/>
    <w:rsid w:val="00F53D26"/>
    <w:rsid w:val="00F541B2"/>
    <w:rsid w:val="00F6262A"/>
    <w:rsid w:val="00F62F5F"/>
    <w:rsid w:val="00F65C84"/>
    <w:rsid w:val="00F82F2A"/>
    <w:rsid w:val="00F93220"/>
    <w:rsid w:val="00FA0416"/>
    <w:rsid w:val="00FA3D50"/>
    <w:rsid w:val="00FA6266"/>
    <w:rsid w:val="00FC3E79"/>
    <w:rsid w:val="00FC485E"/>
    <w:rsid w:val="00FE038A"/>
    <w:rsid w:val="00FE0AA4"/>
    <w:rsid w:val="00FE23C4"/>
    <w:rsid w:val="00FF1EEC"/>
    <w:rsid w:val="00FF29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rules v:ext="edit">
        <o:r id="V:Rule1" type="callout"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footnote tex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Number" w:unhideWhenUsed="1"/>
    <w:lsdException w:name="List 2" w:unhideWhenUsed="1"/>
    <w:lsdException w:name="List 3" w:unhideWhenUsed="1"/>
    <w:lsdException w:name="List 4" w:unhideWhenUsed="1"/>
    <w:lsdException w:name="Lis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lsdException w:name="Colorful Grid Accent 5" w:semiHidden="0" w:uiPriority="73"/>
    <w:lsdException w:name="Light Shading Accent 6" w:semiHidden="0" w:uiPriority="60"/>
    <w:lsdException w:name="Light List Accent 6" w:semiHidden="0"/>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qFormat="1"/>
    <w:lsdException w:name="Bibliography" w:uiPriority="37" w:unhideWhenUsed="1"/>
    <w:lsdException w:name="TOC Heading" w:semiHidden="0" w:qFormat="1"/>
  </w:latentStyles>
  <w:style w:type="paragraph" w:default="1" w:styleId="Normalny">
    <w:name w:val="Normal"/>
    <w:qFormat/>
    <w:rsid w:val="008D3515"/>
    <w:pPr>
      <w:spacing w:after="160" w:line="259" w:lineRule="auto"/>
    </w:pPr>
    <w:rPr>
      <w:rFonts w:cs="Calibri"/>
      <w:sz w:val="22"/>
      <w:szCs w:val="22"/>
      <w:lang w:eastAsia="en-US"/>
    </w:rPr>
  </w:style>
  <w:style w:type="paragraph" w:styleId="Nagwek1">
    <w:name w:val="heading 1"/>
    <w:basedOn w:val="Normalny"/>
    <w:next w:val="Normalny"/>
    <w:link w:val="Nagwek1Znak"/>
    <w:uiPriority w:val="99"/>
    <w:qFormat/>
    <w:rsid w:val="003E79E5"/>
    <w:pPr>
      <w:keepNext/>
      <w:keepLines/>
      <w:spacing w:before="360" w:after="0" w:line="240" w:lineRule="auto"/>
      <w:outlineLvl w:val="0"/>
    </w:pPr>
    <w:rPr>
      <w:rFonts w:ascii="Cambria" w:eastAsia="Times New Roman" w:hAnsi="Cambria" w:cs="Cambria"/>
      <w:color w:val="000000"/>
      <w:sz w:val="32"/>
      <w:szCs w:val="32"/>
      <w:lang w:eastAsia="pl-PL"/>
    </w:rPr>
  </w:style>
  <w:style w:type="paragraph" w:styleId="Nagwek2">
    <w:name w:val="heading 2"/>
    <w:basedOn w:val="Normalny"/>
    <w:next w:val="Normalny"/>
    <w:link w:val="Nagwek2Znak"/>
    <w:uiPriority w:val="99"/>
    <w:qFormat/>
    <w:rsid w:val="003E79E5"/>
    <w:pPr>
      <w:keepNext/>
      <w:keepLines/>
      <w:spacing w:before="120" w:after="0" w:line="240" w:lineRule="auto"/>
      <w:outlineLvl w:val="1"/>
    </w:pPr>
    <w:rPr>
      <w:rFonts w:ascii="Cambria" w:eastAsia="Times New Roman" w:hAnsi="Cambria" w:cs="Cambria"/>
      <w:color w:val="000000"/>
      <w:sz w:val="28"/>
      <w:szCs w:val="28"/>
      <w:lang w:eastAsia="pl-PL"/>
    </w:rPr>
  </w:style>
  <w:style w:type="paragraph" w:styleId="Nagwek3">
    <w:name w:val="heading 3"/>
    <w:basedOn w:val="Normalny"/>
    <w:next w:val="Normalny"/>
    <w:link w:val="Nagwek3Znak"/>
    <w:uiPriority w:val="99"/>
    <w:qFormat/>
    <w:rsid w:val="003E79E5"/>
    <w:pPr>
      <w:keepNext/>
      <w:keepLines/>
      <w:spacing w:before="20" w:after="0" w:line="240" w:lineRule="auto"/>
      <w:outlineLvl w:val="2"/>
    </w:pPr>
    <w:rPr>
      <w:rFonts w:eastAsia="Times New Roman"/>
      <w:b/>
      <w:bCs/>
      <w:color w:val="000000"/>
      <w:sz w:val="24"/>
      <w:szCs w:val="24"/>
      <w:lang w:eastAsia="pl-PL"/>
    </w:rPr>
  </w:style>
  <w:style w:type="paragraph" w:styleId="Nagwek4">
    <w:name w:val="heading 4"/>
    <w:basedOn w:val="Normalny"/>
    <w:next w:val="Normalny"/>
    <w:link w:val="Nagwek4Znak"/>
    <w:uiPriority w:val="99"/>
    <w:qFormat/>
    <w:rsid w:val="003E79E5"/>
    <w:pPr>
      <w:keepNext/>
      <w:keepLines/>
      <w:spacing w:before="200" w:after="0" w:line="264" w:lineRule="auto"/>
      <w:outlineLvl w:val="3"/>
    </w:pPr>
    <w:rPr>
      <w:rFonts w:ascii="Cambria" w:eastAsia="Times New Roman" w:hAnsi="Cambria" w:cs="Cambria"/>
      <w:b/>
      <w:bCs/>
      <w:i/>
      <w:iCs/>
      <w:color w:val="000000"/>
      <w:sz w:val="20"/>
      <w:szCs w:val="20"/>
      <w:lang w:eastAsia="pl-PL"/>
    </w:rPr>
  </w:style>
  <w:style w:type="paragraph" w:styleId="Nagwek5">
    <w:name w:val="heading 5"/>
    <w:basedOn w:val="Normalny"/>
    <w:next w:val="Normalny"/>
    <w:link w:val="Nagwek5Znak"/>
    <w:uiPriority w:val="99"/>
    <w:qFormat/>
    <w:rsid w:val="003E79E5"/>
    <w:pPr>
      <w:keepNext/>
      <w:keepLines/>
      <w:spacing w:before="200" w:after="0" w:line="264" w:lineRule="auto"/>
      <w:outlineLvl w:val="4"/>
    </w:pPr>
    <w:rPr>
      <w:rFonts w:ascii="Cambria" w:eastAsia="Times New Roman" w:hAnsi="Cambria" w:cs="Cambria"/>
      <w:color w:val="000000"/>
      <w:sz w:val="20"/>
      <w:szCs w:val="20"/>
      <w:lang w:eastAsia="pl-PL"/>
    </w:rPr>
  </w:style>
  <w:style w:type="paragraph" w:styleId="Nagwek6">
    <w:name w:val="heading 6"/>
    <w:basedOn w:val="Normalny"/>
    <w:next w:val="Normalny"/>
    <w:link w:val="Nagwek6Znak"/>
    <w:uiPriority w:val="99"/>
    <w:qFormat/>
    <w:rsid w:val="003E79E5"/>
    <w:pPr>
      <w:keepNext/>
      <w:keepLines/>
      <w:spacing w:before="200" w:after="0" w:line="264" w:lineRule="auto"/>
      <w:outlineLvl w:val="5"/>
    </w:pPr>
    <w:rPr>
      <w:rFonts w:ascii="Cambria" w:eastAsia="Times New Roman" w:hAnsi="Cambria" w:cs="Cambria"/>
      <w:i/>
      <w:iCs/>
      <w:color w:val="000000"/>
      <w:sz w:val="20"/>
      <w:szCs w:val="20"/>
      <w:lang w:eastAsia="pl-PL"/>
    </w:rPr>
  </w:style>
  <w:style w:type="paragraph" w:styleId="Nagwek7">
    <w:name w:val="heading 7"/>
    <w:basedOn w:val="Normalny"/>
    <w:next w:val="Normalny"/>
    <w:link w:val="Nagwek7Znak"/>
    <w:uiPriority w:val="99"/>
    <w:qFormat/>
    <w:rsid w:val="003E79E5"/>
    <w:pPr>
      <w:keepNext/>
      <w:keepLines/>
      <w:spacing w:before="200" w:after="0" w:line="264" w:lineRule="auto"/>
      <w:outlineLvl w:val="6"/>
    </w:pPr>
    <w:rPr>
      <w:rFonts w:ascii="Cambria" w:eastAsia="Times New Roman" w:hAnsi="Cambria" w:cs="Cambria"/>
      <w:i/>
      <w:iCs/>
      <w:color w:val="000000"/>
      <w:sz w:val="20"/>
      <w:szCs w:val="20"/>
      <w:lang w:eastAsia="pl-PL"/>
    </w:rPr>
  </w:style>
  <w:style w:type="paragraph" w:styleId="Nagwek8">
    <w:name w:val="heading 8"/>
    <w:basedOn w:val="Normalny"/>
    <w:next w:val="Normalny"/>
    <w:link w:val="Nagwek8Znak"/>
    <w:uiPriority w:val="99"/>
    <w:qFormat/>
    <w:rsid w:val="003E79E5"/>
    <w:pPr>
      <w:keepNext/>
      <w:keepLines/>
      <w:spacing w:before="200" w:after="0" w:line="264" w:lineRule="auto"/>
      <w:outlineLvl w:val="7"/>
    </w:pPr>
    <w:rPr>
      <w:rFonts w:ascii="Cambria" w:eastAsia="Times New Roman" w:hAnsi="Cambria" w:cs="Cambria"/>
      <w:color w:val="000000"/>
      <w:sz w:val="20"/>
      <w:szCs w:val="20"/>
      <w:lang w:eastAsia="pl-PL"/>
    </w:rPr>
  </w:style>
  <w:style w:type="paragraph" w:styleId="Nagwek9">
    <w:name w:val="heading 9"/>
    <w:basedOn w:val="Normalny"/>
    <w:next w:val="Normalny"/>
    <w:link w:val="Nagwek9Znak"/>
    <w:uiPriority w:val="99"/>
    <w:qFormat/>
    <w:rsid w:val="003E79E5"/>
    <w:pPr>
      <w:keepNext/>
      <w:keepLines/>
      <w:spacing w:before="200" w:after="0" w:line="264" w:lineRule="auto"/>
      <w:outlineLvl w:val="8"/>
    </w:pPr>
    <w:rPr>
      <w:rFonts w:ascii="Cambria" w:eastAsia="Times New Roman" w:hAnsi="Cambria" w:cs="Cambria"/>
      <w:i/>
      <w:iCs/>
      <w:color w:val="00000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3E79E5"/>
    <w:rPr>
      <w:rFonts w:ascii="Cambria" w:hAnsi="Cambria" w:cs="Cambria"/>
      <w:color w:val="000000"/>
      <w:sz w:val="32"/>
      <w:szCs w:val="32"/>
    </w:rPr>
  </w:style>
  <w:style w:type="character" w:customStyle="1" w:styleId="Nagwek2Znak">
    <w:name w:val="Nagłówek 2 Znak"/>
    <w:link w:val="Nagwek2"/>
    <w:uiPriority w:val="99"/>
    <w:semiHidden/>
    <w:rsid w:val="003E79E5"/>
    <w:rPr>
      <w:rFonts w:ascii="Cambria" w:hAnsi="Cambria" w:cs="Cambria"/>
      <w:color w:val="000000"/>
      <w:sz w:val="28"/>
      <w:szCs w:val="28"/>
    </w:rPr>
  </w:style>
  <w:style w:type="character" w:customStyle="1" w:styleId="Nagwek3Znak">
    <w:name w:val="Nagłówek 3 Znak"/>
    <w:link w:val="Nagwek3"/>
    <w:uiPriority w:val="99"/>
    <w:semiHidden/>
    <w:rsid w:val="003E79E5"/>
    <w:rPr>
      <w:rFonts w:eastAsia="Times New Roman"/>
      <w:b/>
      <w:bCs/>
      <w:color w:val="000000"/>
      <w:sz w:val="24"/>
      <w:szCs w:val="24"/>
    </w:rPr>
  </w:style>
  <w:style w:type="character" w:customStyle="1" w:styleId="Nagwek4Znak">
    <w:name w:val="Nagłówek 4 Znak"/>
    <w:link w:val="Nagwek4"/>
    <w:uiPriority w:val="99"/>
    <w:semiHidden/>
    <w:rsid w:val="003E79E5"/>
    <w:rPr>
      <w:rFonts w:ascii="Cambria" w:hAnsi="Cambria" w:cs="Cambria"/>
      <w:b/>
      <w:bCs/>
      <w:i/>
      <w:iCs/>
      <w:color w:val="000000"/>
    </w:rPr>
  </w:style>
  <w:style w:type="character" w:customStyle="1" w:styleId="Nagwek5Znak">
    <w:name w:val="Nagłówek 5 Znak"/>
    <w:link w:val="Nagwek5"/>
    <w:uiPriority w:val="99"/>
    <w:semiHidden/>
    <w:rsid w:val="003E79E5"/>
    <w:rPr>
      <w:rFonts w:ascii="Cambria" w:hAnsi="Cambria" w:cs="Cambria"/>
      <w:color w:val="000000"/>
    </w:rPr>
  </w:style>
  <w:style w:type="character" w:customStyle="1" w:styleId="Nagwek6Znak">
    <w:name w:val="Nagłówek 6 Znak"/>
    <w:link w:val="Nagwek6"/>
    <w:uiPriority w:val="99"/>
    <w:semiHidden/>
    <w:rsid w:val="003E79E5"/>
    <w:rPr>
      <w:rFonts w:ascii="Cambria" w:hAnsi="Cambria" w:cs="Cambria"/>
      <w:i/>
      <w:iCs/>
      <w:color w:val="000000"/>
    </w:rPr>
  </w:style>
  <w:style w:type="character" w:customStyle="1" w:styleId="Nagwek7Znak">
    <w:name w:val="Nagłówek 7 Znak"/>
    <w:link w:val="Nagwek7"/>
    <w:uiPriority w:val="99"/>
    <w:semiHidden/>
    <w:rsid w:val="003E79E5"/>
    <w:rPr>
      <w:rFonts w:ascii="Cambria" w:hAnsi="Cambria" w:cs="Cambria"/>
      <w:i/>
      <w:iCs/>
      <w:color w:val="000000"/>
    </w:rPr>
  </w:style>
  <w:style w:type="character" w:customStyle="1" w:styleId="Nagwek8Znak">
    <w:name w:val="Nagłówek 8 Znak"/>
    <w:link w:val="Nagwek8"/>
    <w:uiPriority w:val="99"/>
    <w:semiHidden/>
    <w:rsid w:val="003E79E5"/>
    <w:rPr>
      <w:rFonts w:ascii="Cambria" w:hAnsi="Cambria" w:cs="Cambria"/>
      <w:color w:val="000000"/>
      <w:sz w:val="20"/>
      <w:szCs w:val="20"/>
    </w:rPr>
  </w:style>
  <w:style w:type="character" w:customStyle="1" w:styleId="Nagwek9Znak">
    <w:name w:val="Nagłówek 9 Znak"/>
    <w:link w:val="Nagwek9"/>
    <w:uiPriority w:val="99"/>
    <w:semiHidden/>
    <w:rsid w:val="003E79E5"/>
    <w:rPr>
      <w:rFonts w:ascii="Cambria" w:hAnsi="Cambria" w:cs="Cambria"/>
      <w:i/>
      <w:iCs/>
      <w:color w:val="000000"/>
      <w:sz w:val="20"/>
      <w:szCs w:val="20"/>
    </w:rPr>
  </w:style>
  <w:style w:type="character" w:styleId="Pogrubienie">
    <w:name w:val="Strong"/>
    <w:uiPriority w:val="99"/>
    <w:qFormat/>
    <w:rsid w:val="003E79E5"/>
    <w:rPr>
      <w:b/>
      <w:bCs/>
    </w:rPr>
  </w:style>
  <w:style w:type="character" w:styleId="Uwydatnienie">
    <w:name w:val="Emphasis"/>
    <w:uiPriority w:val="99"/>
    <w:qFormat/>
    <w:rsid w:val="003E79E5"/>
    <w:rPr>
      <w:i/>
      <w:iCs/>
      <w:color w:val="000000"/>
    </w:rPr>
  </w:style>
  <w:style w:type="character" w:customStyle="1" w:styleId="Odwoanieintensywneznak">
    <w:name w:val="Odwołanie intensywne (znak)"/>
    <w:uiPriority w:val="99"/>
    <w:rsid w:val="003E79E5"/>
    <w:rPr>
      <w:b/>
      <w:bCs/>
      <w:color w:val="000000"/>
      <w:sz w:val="20"/>
      <w:szCs w:val="20"/>
      <w:u w:val="single"/>
    </w:rPr>
  </w:style>
  <w:style w:type="character" w:customStyle="1" w:styleId="Odwoaniedelikatneznak">
    <w:name w:val="Odwołanie delikatne (znak)"/>
    <w:uiPriority w:val="99"/>
    <w:rsid w:val="003E79E5"/>
    <w:rPr>
      <w:color w:val="000000"/>
      <w:sz w:val="20"/>
      <w:szCs w:val="20"/>
      <w:u w:val="single"/>
    </w:rPr>
  </w:style>
  <w:style w:type="character" w:customStyle="1" w:styleId="Tytuksikiznak">
    <w:name w:val="Tytuł książki (znak)"/>
    <w:uiPriority w:val="99"/>
    <w:rsid w:val="003E79E5"/>
    <w:rPr>
      <w:rFonts w:ascii="Cambria" w:hAnsi="Cambria" w:cs="Cambria"/>
      <w:b/>
      <w:bCs/>
      <w:i/>
      <w:iCs/>
      <w:color w:val="000000"/>
      <w:sz w:val="20"/>
      <w:szCs w:val="20"/>
    </w:rPr>
  </w:style>
  <w:style w:type="character" w:customStyle="1" w:styleId="Wyrnienieintensywneznak">
    <w:name w:val="Wyróżnienie intensywne (znak)"/>
    <w:uiPriority w:val="99"/>
    <w:rsid w:val="003E79E5"/>
    <w:rPr>
      <w:b/>
      <w:bCs/>
      <w:i/>
      <w:iCs/>
      <w:color w:val="000000"/>
      <w:sz w:val="20"/>
      <w:szCs w:val="20"/>
    </w:rPr>
  </w:style>
  <w:style w:type="character" w:customStyle="1" w:styleId="Wyrnieniedelikatneznak">
    <w:name w:val="Wyróżnienie delikatne (znak)"/>
    <w:uiPriority w:val="99"/>
    <w:rsid w:val="003E79E5"/>
    <w:rPr>
      <w:i/>
      <w:iCs/>
      <w:color w:val="000000"/>
      <w:sz w:val="20"/>
      <w:szCs w:val="20"/>
    </w:rPr>
  </w:style>
  <w:style w:type="paragraph" w:styleId="Cytat">
    <w:name w:val="Quote"/>
    <w:basedOn w:val="Normalny"/>
    <w:next w:val="Normalny"/>
    <w:link w:val="CytatZnak"/>
    <w:uiPriority w:val="99"/>
    <w:qFormat/>
    <w:rsid w:val="003E79E5"/>
    <w:pPr>
      <w:spacing w:before="160" w:line="300" w:lineRule="auto"/>
      <w:ind w:left="144" w:right="144"/>
      <w:jc w:val="center"/>
    </w:pPr>
    <w:rPr>
      <w:rFonts w:ascii="Cambria" w:eastAsia="Times New Roman" w:hAnsi="Cambria" w:cs="Cambria"/>
      <w:i/>
      <w:iCs/>
      <w:color w:val="000000"/>
      <w:sz w:val="24"/>
      <w:szCs w:val="24"/>
      <w:lang w:eastAsia="pl-PL"/>
    </w:rPr>
  </w:style>
  <w:style w:type="character" w:customStyle="1" w:styleId="CytatZnak">
    <w:name w:val="Cytat Znak"/>
    <w:link w:val="Cytat"/>
    <w:uiPriority w:val="99"/>
    <w:rsid w:val="003E79E5"/>
    <w:rPr>
      <w:rFonts w:ascii="Cambria" w:hAnsi="Cambria" w:cs="Cambria"/>
      <w:i/>
      <w:iCs/>
      <w:color w:val="000000"/>
      <w:sz w:val="24"/>
      <w:szCs w:val="24"/>
    </w:rPr>
  </w:style>
  <w:style w:type="paragraph" w:styleId="Cytatintensywny">
    <w:name w:val="Intense Quote"/>
    <w:basedOn w:val="Normalny"/>
    <w:next w:val="Normalny"/>
    <w:link w:val="CytatintensywnyZnak"/>
    <w:uiPriority w:val="99"/>
    <w:qFormat/>
    <w:rsid w:val="003E79E5"/>
    <w:pPr>
      <w:pBdr>
        <w:top w:val="single" w:sz="36" w:space="8" w:color="FF388C"/>
        <w:left w:val="single" w:sz="36" w:space="8" w:color="FF388C"/>
        <w:bottom w:val="single" w:sz="36" w:space="8" w:color="FF388C"/>
        <w:right w:val="single" w:sz="36" w:space="8" w:color="FF388C"/>
      </w:pBdr>
      <w:shd w:val="clear" w:color="auto" w:fill="FF388C"/>
      <w:spacing w:before="200" w:after="280" w:line="300" w:lineRule="auto"/>
      <w:ind w:left="936" w:right="936"/>
      <w:jc w:val="center"/>
    </w:pPr>
    <w:rPr>
      <w:rFonts w:eastAsia="Times New Roman"/>
      <w:b/>
      <w:bCs/>
      <w:i/>
      <w:iCs/>
      <w:color w:val="000000"/>
      <w:sz w:val="21"/>
      <w:szCs w:val="21"/>
      <w:lang w:eastAsia="pl-PL"/>
    </w:rPr>
  </w:style>
  <w:style w:type="character" w:customStyle="1" w:styleId="CytatintensywnyZnak">
    <w:name w:val="Cytat intensywny Znak"/>
    <w:link w:val="Cytatintensywny"/>
    <w:uiPriority w:val="99"/>
    <w:rsid w:val="003E79E5"/>
    <w:rPr>
      <w:rFonts w:eastAsia="Times New Roman"/>
      <w:b/>
      <w:bCs/>
      <w:i/>
      <w:iCs/>
      <w:color w:val="000000"/>
      <w:sz w:val="21"/>
      <w:szCs w:val="21"/>
      <w:shd w:val="clear" w:color="auto" w:fill="FF388C"/>
    </w:rPr>
  </w:style>
  <w:style w:type="table" w:styleId="Tabela-Siatka">
    <w:name w:val="Table Grid"/>
    <w:basedOn w:val="Standardowy"/>
    <w:uiPriority w:val="99"/>
    <w:rsid w:val="003E79E5"/>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agwek">
    <w:name w:val="header"/>
    <w:basedOn w:val="Normalny"/>
    <w:link w:val="NagwekZnak"/>
    <w:uiPriority w:val="99"/>
    <w:rsid w:val="003E79E5"/>
    <w:pPr>
      <w:tabs>
        <w:tab w:val="center" w:pos="4320"/>
        <w:tab w:val="right" w:pos="8640"/>
      </w:tabs>
      <w:spacing w:line="264" w:lineRule="auto"/>
    </w:pPr>
    <w:rPr>
      <w:color w:val="000000"/>
      <w:sz w:val="20"/>
      <w:szCs w:val="20"/>
      <w:lang w:eastAsia="pl-PL"/>
    </w:rPr>
  </w:style>
  <w:style w:type="character" w:customStyle="1" w:styleId="NagwekZnak">
    <w:name w:val="Nagłówek Znak"/>
    <w:link w:val="Nagwek"/>
    <w:uiPriority w:val="99"/>
    <w:rsid w:val="003E79E5"/>
    <w:rPr>
      <w:color w:val="000000"/>
      <w:sz w:val="20"/>
      <w:szCs w:val="20"/>
    </w:rPr>
  </w:style>
  <w:style w:type="paragraph" w:styleId="Stopka">
    <w:name w:val="footer"/>
    <w:basedOn w:val="Normalny"/>
    <w:link w:val="StopkaZnak"/>
    <w:uiPriority w:val="99"/>
    <w:rsid w:val="003E79E5"/>
    <w:pPr>
      <w:tabs>
        <w:tab w:val="center" w:pos="4320"/>
        <w:tab w:val="right" w:pos="8640"/>
      </w:tabs>
      <w:spacing w:line="264" w:lineRule="auto"/>
    </w:pPr>
    <w:rPr>
      <w:color w:val="000000"/>
      <w:sz w:val="20"/>
      <w:szCs w:val="20"/>
      <w:lang w:eastAsia="pl-PL"/>
    </w:rPr>
  </w:style>
  <w:style w:type="character" w:customStyle="1" w:styleId="StopkaZnak">
    <w:name w:val="Stopka Znak"/>
    <w:link w:val="Stopka"/>
    <w:uiPriority w:val="99"/>
    <w:rsid w:val="003E79E5"/>
    <w:rPr>
      <w:color w:val="000000"/>
      <w:sz w:val="20"/>
      <w:szCs w:val="20"/>
    </w:rPr>
  </w:style>
  <w:style w:type="paragraph" w:styleId="Tekstdymka">
    <w:name w:val="Balloon Text"/>
    <w:basedOn w:val="Normalny"/>
    <w:link w:val="TekstdymkaZnak"/>
    <w:uiPriority w:val="99"/>
    <w:semiHidden/>
    <w:rsid w:val="003E79E5"/>
    <w:pPr>
      <w:spacing w:line="264" w:lineRule="auto"/>
    </w:pPr>
    <w:rPr>
      <w:rFonts w:ascii="Tahoma" w:hAnsi="Tahoma" w:cs="Tahoma"/>
      <w:color w:val="000000"/>
      <w:sz w:val="16"/>
      <w:szCs w:val="16"/>
      <w:lang w:eastAsia="pl-PL"/>
    </w:rPr>
  </w:style>
  <w:style w:type="character" w:customStyle="1" w:styleId="TekstdymkaZnak">
    <w:name w:val="Tekst dymka Znak"/>
    <w:link w:val="Tekstdymka"/>
    <w:uiPriority w:val="99"/>
    <w:semiHidden/>
    <w:rsid w:val="003E79E5"/>
    <w:rPr>
      <w:rFonts w:ascii="Tahoma" w:hAnsi="Tahoma" w:cs="Tahoma"/>
      <w:color w:val="000000"/>
      <w:sz w:val="16"/>
      <w:szCs w:val="16"/>
    </w:rPr>
  </w:style>
  <w:style w:type="paragraph" w:styleId="Legenda">
    <w:name w:val="caption"/>
    <w:basedOn w:val="Normalny"/>
    <w:next w:val="Normalny"/>
    <w:uiPriority w:val="99"/>
    <w:qFormat/>
    <w:rsid w:val="003E79E5"/>
    <w:pPr>
      <w:spacing w:line="240" w:lineRule="auto"/>
    </w:pPr>
    <w:rPr>
      <w:rFonts w:eastAsia="Times New Roman"/>
      <w:b/>
      <w:bCs/>
      <w:smallCaps/>
      <w:color w:val="666666"/>
      <w:spacing w:val="6"/>
      <w:sz w:val="20"/>
      <w:szCs w:val="20"/>
      <w:lang w:eastAsia="pl-PL"/>
    </w:rPr>
  </w:style>
  <w:style w:type="paragraph" w:styleId="Bezodstpw">
    <w:name w:val="No Spacing"/>
    <w:link w:val="BezodstpwZnak"/>
    <w:uiPriority w:val="99"/>
    <w:qFormat/>
    <w:rsid w:val="003E79E5"/>
    <w:rPr>
      <w:rFonts w:cs="Calibri"/>
    </w:rPr>
  </w:style>
  <w:style w:type="paragraph" w:styleId="Tekstblokowy">
    <w:name w:val="Block Text"/>
    <w:aliases w:val="Cytat blokowy"/>
    <w:basedOn w:val="Normalny"/>
    <w:uiPriority w:val="99"/>
    <w:rsid w:val="003E79E5"/>
    <w:pPr>
      <w:pBdr>
        <w:top w:val="single" w:sz="2" w:space="10" w:color="FF87B9"/>
        <w:bottom w:val="single" w:sz="24" w:space="10" w:color="FF87B9"/>
      </w:pBdr>
      <w:spacing w:after="280" w:line="240" w:lineRule="auto"/>
      <w:ind w:left="1440" w:right="1440"/>
      <w:jc w:val="both"/>
    </w:pPr>
    <w:rPr>
      <w:rFonts w:eastAsia="Times New Roman"/>
      <w:color w:val="FFFFFF"/>
      <w:sz w:val="28"/>
      <w:szCs w:val="28"/>
      <w:lang w:eastAsia="pl-PL"/>
    </w:rPr>
  </w:style>
  <w:style w:type="paragraph" w:styleId="Listapunktowana">
    <w:name w:val="List Bullet"/>
    <w:basedOn w:val="Normalny"/>
    <w:autoRedefine/>
    <w:uiPriority w:val="99"/>
    <w:rsid w:val="003E79E5"/>
    <w:pPr>
      <w:numPr>
        <w:numId w:val="1"/>
      </w:numPr>
      <w:spacing w:after="0" w:line="264" w:lineRule="auto"/>
    </w:pPr>
    <w:rPr>
      <w:sz w:val="21"/>
      <w:szCs w:val="21"/>
      <w:lang w:eastAsia="pl-PL"/>
    </w:rPr>
  </w:style>
  <w:style w:type="paragraph" w:styleId="Listapunktowana2">
    <w:name w:val="List Bullet 2"/>
    <w:basedOn w:val="Normalny"/>
    <w:autoRedefine/>
    <w:uiPriority w:val="99"/>
    <w:rsid w:val="003E79E5"/>
    <w:pPr>
      <w:numPr>
        <w:numId w:val="2"/>
      </w:numPr>
      <w:spacing w:after="0" w:line="264" w:lineRule="auto"/>
    </w:pPr>
    <w:rPr>
      <w:sz w:val="21"/>
      <w:szCs w:val="21"/>
      <w:lang w:eastAsia="pl-PL"/>
    </w:rPr>
  </w:style>
  <w:style w:type="paragraph" w:styleId="Listapunktowana3">
    <w:name w:val="List Bullet 3"/>
    <w:basedOn w:val="Normalny"/>
    <w:autoRedefine/>
    <w:uiPriority w:val="99"/>
    <w:rsid w:val="003E79E5"/>
    <w:pPr>
      <w:numPr>
        <w:numId w:val="3"/>
      </w:numPr>
      <w:spacing w:after="0" w:line="264" w:lineRule="auto"/>
    </w:pPr>
    <w:rPr>
      <w:sz w:val="21"/>
      <w:szCs w:val="21"/>
      <w:lang w:eastAsia="pl-PL"/>
    </w:rPr>
  </w:style>
  <w:style w:type="paragraph" w:styleId="Listapunktowana4">
    <w:name w:val="List Bullet 4"/>
    <w:basedOn w:val="Normalny"/>
    <w:autoRedefine/>
    <w:uiPriority w:val="99"/>
    <w:rsid w:val="003E79E5"/>
    <w:pPr>
      <w:numPr>
        <w:numId w:val="4"/>
      </w:numPr>
      <w:spacing w:after="0" w:line="264" w:lineRule="auto"/>
    </w:pPr>
    <w:rPr>
      <w:sz w:val="21"/>
      <w:szCs w:val="21"/>
      <w:lang w:eastAsia="pl-PL"/>
    </w:rPr>
  </w:style>
  <w:style w:type="paragraph" w:styleId="Listapunktowana5">
    <w:name w:val="List Bullet 5"/>
    <w:basedOn w:val="Normalny"/>
    <w:autoRedefine/>
    <w:uiPriority w:val="99"/>
    <w:rsid w:val="003E79E5"/>
    <w:pPr>
      <w:numPr>
        <w:numId w:val="5"/>
      </w:numPr>
      <w:spacing w:after="0" w:line="264" w:lineRule="auto"/>
    </w:pPr>
    <w:rPr>
      <w:sz w:val="21"/>
      <w:szCs w:val="21"/>
      <w:lang w:eastAsia="pl-PL"/>
    </w:rPr>
  </w:style>
  <w:style w:type="paragraph" w:styleId="Spistreci1">
    <w:name w:val="toc 1"/>
    <w:basedOn w:val="Normalny"/>
    <w:next w:val="Normalny"/>
    <w:autoRedefine/>
    <w:uiPriority w:val="99"/>
    <w:semiHidden/>
    <w:rsid w:val="003E79E5"/>
    <w:pPr>
      <w:tabs>
        <w:tab w:val="right" w:leader="dot" w:pos="8630"/>
      </w:tabs>
      <w:spacing w:after="40" w:line="240" w:lineRule="auto"/>
    </w:pPr>
    <w:rPr>
      <w:smallCaps/>
      <w:color w:val="E40059"/>
      <w:sz w:val="21"/>
      <w:szCs w:val="21"/>
      <w:lang w:eastAsia="pl-PL"/>
    </w:rPr>
  </w:style>
  <w:style w:type="paragraph" w:styleId="Spistreci2">
    <w:name w:val="toc 2"/>
    <w:basedOn w:val="Normalny"/>
    <w:next w:val="Normalny"/>
    <w:autoRedefine/>
    <w:uiPriority w:val="99"/>
    <w:semiHidden/>
    <w:rsid w:val="003E79E5"/>
    <w:pPr>
      <w:tabs>
        <w:tab w:val="right" w:leader="dot" w:pos="8630"/>
      </w:tabs>
      <w:spacing w:after="40" w:line="240" w:lineRule="auto"/>
      <w:ind w:left="216"/>
    </w:pPr>
    <w:rPr>
      <w:smallCaps/>
      <w:sz w:val="21"/>
      <w:szCs w:val="21"/>
      <w:lang w:eastAsia="pl-PL"/>
    </w:rPr>
  </w:style>
  <w:style w:type="paragraph" w:styleId="Spistreci3">
    <w:name w:val="toc 3"/>
    <w:basedOn w:val="Normalny"/>
    <w:next w:val="Normalny"/>
    <w:autoRedefine/>
    <w:uiPriority w:val="99"/>
    <w:semiHidden/>
    <w:rsid w:val="003E79E5"/>
    <w:pPr>
      <w:tabs>
        <w:tab w:val="right" w:leader="dot" w:pos="8630"/>
      </w:tabs>
      <w:spacing w:after="40" w:line="240" w:lineRule="auto"/>
      <w:ind w:left="446"/>
    </w:pPr>
    <w:rPr>
      <w:smallCaps/>
      <w:sz w:val="21"/>
      <w:szCs w:val="21"/>
      <w:lang w:eastAsia="pl-PL"/>
    </w:rPr>
  </w:style>
  <w:style w:type="paragraph" w:styleId="Spistreci4">
    <w:name w:val="toc 4"/>
    <w:basedOn w:val="Normalny"/>
    <w:next w:val="Normalny"/>
    <w:autoRedefine/>
    <w:uiPriority w:val="99"/>
    <w:semiHidden/>
    <w:rsid w:val="003E79E5"/>
    <w:pPr>
      <w:tabs>
        <w:tab w:val="right" w:leader="dot" w:pos="8630"/>
      </w:tabs>
      <w:spacing w:after="40" w:line="240" w:lineRule="auto"/>
      <w:ind w:left="662"/>
    </w:pPr>
    <w:rPr>
      <w:smallCaps/>
      <w:sz w:val="21"/>
      <w:szCs w:val="21"/>
      <w:lang w:eastAsia="pl-PL"/>
    </w:rPr>
  </w:style>
  <w:style w:type="paragraph" w:styleId="Spistreci5">
    <w:name w:val="toc 5"/>
    <w:basedOn w:val="Normalny"/>
    <w:next w:val="Normalny"/>
    <w:autoRedefine/>
    <w:uiPriority w:val="99"/>
    <w:semiHidden/>
    <w:rsid w:val="003E79E5"/>
    <w:pPr>
      <w:tabs>
        <w:tab w:val="right" w:leader="dot" w:pos="8630"/>
      </w:tabs>
      <w:spacing w:after="40" w:line="240" w:lineRule="auto"/>
      <w:ind w:left="878"/>
    </w:pPr>
    <w:rPr>
      <w:smallCaps/>
      <w:sz w:val="21"/>
      <w:szCs w:val="21"/>
      <w:lang w:eastAsia="pl-PL"/>
    </w:rPr>
  </w:style>
  <w:style w:type="paragraph" w:styleId="Spistreci6">
    <w:name w:val="toc 6"/>
    <w:basedOn w:val="Normalny"/>
    <w:next w:val="Normalny"/>
    <w:autoRedefine/>
    <w:uiPriority w:val="99"/>
    <w:semiHidden/>
    <w:rsid w:val="003E79E5"/>
    <w:pPr>
      <w:tabs>
        <w:tab w:val="right" w:leader="dot" w:pos="8630"/>
      </w:tabs>
      <w:spacing w:after="40" w:line="240" w:lineRule="auto"/>
      <w:ind w:left="1094"/>
    </w:pPr>
    <w:rPr>
      <w:smallCaps/>
      <w:sz w:val="21"/>
      <w:szCs w:val="21"/>
      <w:lang w:eastAsia="pl-PL"/>
    </w:rPr>
  </w:style>
  <w:style w:type="paragraph" w:styleId="Spistreci7">
    <w:name w:val="toc 7"/>
    <w:basedOn w:val="Normalny"/>
    <w:next w:val="Normalny"/>
    <w:autoRedefine/>
    <w:uiPriority w:val="99"/>
    <w:semiHidden/>
    <w:rsid w:val="003E79E5"/>
    <w:pPr>
      <w:tabs>
        <w:tab w:val="right" w:leader="dot" w:pos="8630"/>
      </w:tabs>
      <w:spacing w:after="40" w:line="240" w:lineRule="auto"/>
      <w:ind w:left="1325"/>
    </w:pPr>
    <w:rPr>
      <w:smallCaps/>
      <w:sz w:val="21"/>
      <w:szCs w:val="21"/>
      <w:lang w:eastAsia="pl-PL"/>
    </w:rPr>
  </w:style>
  <w:style w:type="paragraph" w:styleId="Spistreci8">
    <w:name w:val="toc 8"/>
    <w:basedOn w:val="Normalny"/>
    <w:next w:val="Normalny"/>
    <w:autoRedefine/>
    <w:uiPriority w:val="99"/>
    <w:semiHidden/>
    <w:rsid w:val="003E79E5"/>
    <w:pPr>
      <w:tabs>
        <w:tab w:val="right" w:leader="dot" w:pos="8630"/>
      </w:tabs>
      <w:spacing w:after="40" w:line="240" w:lineRule="auto"/>
      <w:ind w:left="1540"/>
    </w:pPr>
    <w:rPr>
      <w:smallCaps/>
      <w:sz w:val="21"/>
      <w:szCs w:val="21"/>
      <w:lang w:eastAsia="pl-PL"/>
    </w:rPr>
  </w:style>
  <w:style w:type="paragraph" w:styleId="Spistreci9">
    <w:name w:val="toc 9"/>
    <w:basedOn w:val="Normalny"/>
    <w:next w:val="Normalny"/>
    <w:autoRedefine/>
    <w:uiPriority w:val="99"/>
    <w:semiHidden/>
    <w:rsid w:val="003E79E5"/>
    <w:pPr>
      <w:tabs>
        <w:tab w:val="right" w:leader="dot" w:pos="8630"/>
      </w:tabs>
      <w:spacing w:after="40" w:line="240" w:lineRule="auto"/>
      <w:ind w:left="1760"/>
    </w:pPr>
    <w:rPr>
      <w:smallCaps/>
      <w:sz w:val="21"/>
      <w:szCs w:val="21"/>
      <w:lang w:eastAsia="pl-PL"/>
    </w:rPr>
  </w:style>
  <w:style w:type="character" w:styleId="Hipercze">
    <w:name w:val="Hyperlink"/>
    <w:uiPriority w:val="99"/>
    <w:semiHidden/>
    <w:rsid w:val="003E79E5"/>
    <w:rPr>
      <w:color w:val="000000"/>
      <w:u w:val="single"/>
    </w:rPr>
  </w:style>
  <w:style w:type="character" w:styleId="Tytuksiki">
    <w:name w:val="Book Title"/>
    <w:uiPriority w:val="99"/>
    <w:qFormat/>
    <w:rsid w:val="003E79E5"/>
    <w:rPr>
      <w:b/>
      <w:bCs/>
      <w:smallCaps/>
      <w:spacing w:val="10"/>
    </w:rPr>
  </w:style>
  <w:style w:type="character" w:styleId="Wyrnienieintensywne">
    <w:name w:val="Intense Emphasis"/>
    <w:uiPriority w:val="99"/>
    <w:qFormat/>
    <w:rsid w:val="003E79E5"/>
    <w:rPr>
      <w:b/>
      <w:bCs/>
      <w:i/>
      <w:iCs/>
      <w:color w:val="000000"/>
    </w:rPr>
  </w:style>
  <w:style w:type="character" w:styleId="Odwoanieintensywne">
    <w:name w:val="Intense Reference"/>
    <w:uiPriority w:val="99"/>
    <w:qFormat/>
    <w:rsid w:val="003E79E5"/>
    <w:rPr>
      <w:b/>
      <w:bCs/>
      <w:smallCaps/>
      <w:color w:val="000000"/>
      <w:spacing w:val="5"/>
      <w:u w:val="single"/>
    </w:rPr>
  </w:style>
  <w:style w:type="character" w:styleId="Wyrnieniedelikatne">
    <w:name w:val="Subtle Emphasis"/>
    <w:uiPriority w:val="99"/>
    <w:qFormat/>
    <w:rsid w:val="003E79E5"/>
    <w:rPr>
      <w:i/>
      <w:iCs/>
      <w:color w:val="000000"/>
    </w:rPr>
  </w:style>
  <w:style w:type="character" w:styleId="Odwoaniedelikatne">
    <w:name w:val="Subtle Reference"/>
    <w:uiPriority w:val="99"/>
    <w:qFormat/>
    <w:rsid w:val="003E79E5"/>
    <w:rPr>
      <w:smallCaps/>
      <w:color w:val="000000"/>
      <w:u w:val="single"/>
    </w:rPr>
  </w:style>
  <w:style w:type="paragraph" w:styleId="Zwrotpoegnalny">
    <w:name w:val="Closing"/>
    <w:basedOn w:val="Normalny"/>
    <w:link w:val="ZwrotpoegnalnyZnak"/>
    <w:uiPriority w:val="99"/>
    <w:rsid w:val="003E79E5"/>
    <w:pPr>
      <w:spacing w:before="480" w:after="960" w:line="264" w:lineRule="auto"/>
    </w:pPr>
    <w:rPr>
      <w:b/>
      <w:bCs/>
      <w:color w:val="000000"/>
      <w:sz w:val="21"/>
      <w:szCs w:val="21"/>
      <w:lang w:eastAsia="pl-PL"/>
    </w:rPr>
  </w:style>
  <w:style w:type="character" w:customStyle="1" w:styleId="ZwrotpoegnalnyZnak">
    <w:name w:val="Zwrot pożegnalny Znak"/>
    <w:link w:val="Zwrotpoegnalny"/>
    <w:uiPriority w:val="99"/>
    <w:rsid w:val="003E79E5"/>
    <w:rPr>
      <w:b/>
      <w:bCs/>
      <w:color w:val="000000"/>
      <w:sz w:val="21"/>
      <w:szCs w:val="21"/>
    </w:rPr>
  </w:style>
  <w:style w:type="paragraph" w:customStyle="1" w:styleId="Adresodbiorcy">
    <w:name w:val="Adres odbiorcy"/>
    <w:basedOn w:val="Bezodstpw"/>
    <w:link w:val="Adresodbiorcyznak"/>
    <w:uiPriority w:val="99"/>
    <w:rsid w:val="003E79E5"/>
    <w:pPr>
      <w:spacing w:after="360"/>
    </w:pPr>
    <w:rPr>
      <w:color w:val="000000"/>
      <w:sz w:val="21"/>
      <w:szCs w:val="21"/>
    </w:rPr>
  </w:style>
  <w:style w:type="paragraph" w:styleId="Zwrotgrzecznociowy">
    <w:name w:val="Salutation"/>
    <w:basedOn w:val="Bezodstpw"/>
    <w:next w:val="Normalny"/>
    <w:link w:val="ZwrotgrzecznociowyZnak"/>
    <w:uiPriority w:val="99"/>
    <w:rsid w:val="003E79E5"/>
    <w:pPr>
      <w:spacing w:before="480" w:after="320"/>
    </w:pPr>
    <w:rPr>
      <w:b/>
      <w:bCs/>
      <w:color w:val="000000"/>
      <w:sz w:val="21"/>
      <w:szCs w:val="21"/>
    </w:rPr>
  </w:style>
  <w:style w:type="character" w:customStyle="1" w:styleId="ZwrotgrzecznociowyZnak">
    <w:name w:val="Zwrot grzecznościowy Znak"/>
    <w:link w:val="Zwrotgrzecznociowy"/>
    <w:uiPriority w:val="99"/>
    <w:rsid w:val="003E79E5"/>
    <w:rPr>
      <w:b/>
      <w:bCs/>
      <w:color w:val="000000"/>
      <w:sz w:val="21"/>
      <w:szCs w:val="21"/>
    </w:rPr>
  </w:style>
  <w:style w:type="paragraph" w:customStyle="1" w:styleId="Adresnadawcy">
    <w:name w:val="Adres nadawcy"/>
    <w:basedOn w:val="Bezodstpw"/>
    <w:uiPriority w:val="99"/>
    <w:rsid w:val="003E79E5"/>
    <w:pPr>
      <w:spacing w:after="360"/>
    </w:pPr>
  </w:style>
  <w:style w:type="paragraph" w:styleId="Podtytu">
    <w:name w:val="Subtitle"/>
    <w:basedOn w:val="Normalny"/>
    <w:next w:val="Normalny"/>
    <w:link w:val="PodtytuZnak"/>
    <w:uiPriority w:val="99"/>
    <w:qFormat/>
    <w:rsid w:val="003E79E5"/>
    <w:pPr>
      <w:numPr>
        <w:ilvl w:val="1"/>
      </w:numPr>
      <w:spacing w:line="264" w:lineRule="auto"/>
    </w:pPr>
    <w:rPr>
      <w:rFonts w:eastAsia="Times New Roman"/>
      <w:color w:val="000000"/>
      <w:sz w:val="32"/>
      <w:szCs w:val="32"/>
      <w:lang w:eastAsia="pl-PL"/>
    </w:rPr>
  </w:style>
  <w:style w:type="character" w:customStyle="1" w:styleId="PodtytuZnak">
    <w:name w:val="Podtytuł Znak"/>
    <w:link w:val="Podtytu"/>
    <w:uiPriority w:val="99"/>
    <w:rsid w:val="003E79E5"/>
    <w:rPr>
      <w:rFonts w:eastAsia="Times New Roman"/>
      <w:color w:val="000000"/>
      <w:sz w:val="32"/>
      <w:szCs w:val="32"/>
    </w:rPr>
  </w:style>
  <w:style w:type="paragraph" w:styleId="Tytu">
    <w:name w:val="Title"/>
    <w:basedOn w:val="Normalny"/>
    <w:next w:val="Normalny"/>
    <w:link w:val="TytuZnak"/>
    <w:uiPriority w:val="99"/>
    <w:qFormat/>
    <w:rsid w:val="008D3515"/>
    <w:pPr>
      <w:spacing w:after="0" w:line="240" w:lineRule="auto"/>
    </w:pPr>
    <w:rPr>
      <w:rFonts w:ascii="Cambria" w:eastAsia="Times New Roman" w:hAnsi="Cambria" w:cs="Cambria"/>
      <w:color w:val="666666"/>
      <w:kern w:val="28"/>
      <w:sz w:val="72"/>
      <w:szCs w:val="72"/>
      <w:lang w:eastAsia="pl-PL"/>
    </w:rPr>
  </w:style>
  <w:style w:type="character" w:customStyle="1" w:styleId="TytuZnak">
    <w:name w:val="Tytuł Znak"/>
    <w:link w:val="Tytu"/>
    <w:uiPriority w:val="99"/>
    <w:rsid w:val="008D3515"/>
    <w:rPr>
      <w:rFonts w:ascii="Cambria" w:hAnsi="Cambria" w:cs="Cambria"/>
      <w:color w:val="666666"/>
      <w:kern w:val="28"/>
      <w:sz w:val="80"/>
      <w:szCs w:val="80"/>
    </w:rPr>
  </w:style>
  <w:style w:type="paragraph" w:styleId="Data">
    <w:name w:val="Date"/>
    <w:basedOn w:val="Normalny"/>
    <w:next w:val="Normalny"/>
    <w:link w:val="DataZnak"/>
    <w:uiPriority w:val="99"/>
    <w:semiHidden/>
    <w:rsid w:val="003E79E5"/>
    <w:pPr>
      <w:spacing w:line="264" w:lineRule="auto"/>
    </w:pPr>
    <w:rPr>
      <w:color w:val="000000"/>
      <w:sz w:val="20"/>
      <w:szCs w:val="20"/>
      <w:lang w:eastAsia="pl-PL"/>
    </w:rPr>
  </w:style>
  <w:style w:type="character" w:customStyle="1" w:styleId="DataZnak">
    <w:name w:val="Data Znak"/>
    <w:link w:val="Data"/>
    <w:uiPriority w:val="99"/>
    <w:semiHidden/>
    <w:rsid w:val="003E79E5"/>
    <w:rPr>
      <w:color w:val="000000"/>
      <w:sz w:val="20"/>
      <w:szCs w:val="20"/>
    </w:rPr>
  </w:style>
  <w:style w:type="character" w:styleId="Tekstzastpczy">
    <w:name w:val="Placeholder Text"/>
    <w:uiPriority w:val="99"/>
    <w:rsid w:val="003E79E5"/>
    <w:rPr>
      <w:color w:val="808080"/>
    </w:rPr>
  </w:style>
  <w:style w:type="paragraph" w:styleId="Podpis">
    <w:name w:val="Signature"/>
    <w:basedOn w:val="Normalny"/>
    <w:link w:val="PodpisZnak"/>
    <w:uiPriority w:val="99"/>
    <w:rsid w:val="003E79E5"/>
    <w:pPr>
      <w:spacing w:line="264" w:lineRule="auto"/>
    </w:pPr>
    <w:rPr>
      <w:color w:val="000000"/>
      <w:sz w:val="20"/>
      <w:szCs w:val="20"/>
      <w:lang w:eastAsia="pl-PL"/>
    </w:rPr>
  </w:style>
  <w:style w:type="character" w:customStyle="1" w:styleId="PodpisZnak">
    <w:name w:val="Podpis Znak"/>
    <w:link w:val="Podpis"/>
    <w:uiPriority w:val="99"/>
    <w:rsid w:val="003E79E5"/>
    <w:rPr>
      <w:color w:val="000000"/>
      <w:sz w:val="20"/>
      <w:szCs w:val="20"/>
    </w:rPr>
  </w:style>
  <w:style w:type="table" w:customStyle="1" w:styleId="Styl6">
    <w:name w:val="Styl 6"/>
    <w:uiPriority w:val="99"/>
    <w:rsid w:val="003E79E5"/>
    <w:rPr>
      <w:rFonts w:eastAsia="Times New Roman" w:cs="Calibri"/>
      <w:color w:val="000000"/>
    </w:rPr>
    <w:tblPr>
      <w:tblBorders>
        <w:top w:val="single" w:sz="4" w:space="0" w:color="FF388C"/>
        <w:left w:val="single" w:sz="4" w:space="0" w:color="FF388C"/>
        <w:bottom w:val="single" w:sz="4" w:space="0" w:color="FF388C"/>
        <w:right w:val="single" w:sz="4" w:space="0" w:color="FF388C"/>
        <w:insideH w:val="single" w:sz="4" w:space="0" w:color="FFFFFF"/>
        <w:insideV w:val="single" w:sz="4" w:space="0" w:color="FFFFFF"/>
      </w:tblBorders>
      <w:tblCellMar>
        <w:top w:w="0" w:type="dxa"/>
        <w:left w:w="108" w:type="dxa"/>
        <w:bottom w:w="0" w:type="dxa"/>
        <w:right w:w="108" w:type="dxa"/>
      </w:tblCellMar>
    </w:tblPr>
    <w:tcPr>
      <w:shd w:val="clear" w:color="auto" w:fill="FFD7E7"/>
    </w:tcPr>
  </w:style>
  <w:style w:type="paragraph" w:customStyle="1" w:styleId="Tekstdaty">
    <w:name w:val="Tekst daty"/>
    <w:basedOn w:val="Normalny"/>
    <w:uiPriority w:val="99"/>
    <w:rsid w:val="003E79E5"/>
    <w:pPr>
      <w:spacing w:before="720" w:line="264" w:lineRule="auto"/>
    </w:pPr>
    <w:rPr>
      <w:sz w:val="21"/>
      <w:szCs w:val="21"/>
      <w:lang w:eastAsia="pl-PL"/>
    </w:rPr>
  </w:style>
  <w:style w:type="character" w:customStyle="1" w:styleId="BezodstpwZnak">
    <w:name w:val="Bez odstępów Znak"/>
    <w:basedOn w:val="Domylnaczcionkaakapitu"/>
    <w:link w:val="Bezodstpw"/>
    <w:uiPriority w:val="99"/>
    <w:rsid w:val="003E79E5"/>
  </w:style>
  <w:style w:type="paragraph" w:styleId="Akapitzlist">
    <w:name w:val="List Paragraph"/>
    <w:basedOn w:val="Normalny"/>
    <w:uiPriority w:val="99"/>
    <w:qFormat/>
    <w:rsid w:val="003E79E5"/>
    <w:pPr>
      <w:spacing w:line="240" w:lineRule="auto"/>
      <w:ind w:left="720" w:hanging="288"/>
    </w:pPr>
    <w:rPr>
      <w:color w:val="666666"/>
      <w:sz w:val="21"/>
      <w:szCs w:val="21"/>
      <w:lang w:eastAsia="pl-PL"/>
    </w:rPr>
  </w:style>
  <w:style w:type="paragraph" w:styleId="Nagwekspisutreci">
    <w:name w:val="TOC Heading"/>
    <w:basedOn w:val="Nagwek1"/>
    <w:next w:val="Normalny"/>
    <w:uiPriority w:val="99"/>
    <w:qFormat/>
    <w:rsid w:val="003E79E5"/>
    <w:pPr>
      <w:spacing w:before="480" w:line="264" w:lineRule="auto"/>
      <w:outlineLvl w:val="9"/>
    </w:pPr>
    <w:rPr>
      <w:b/>
      <w:bCs/>
      <w:sz w:val="28"/>
      <w:szCs w:val="28"/>
    </w:rPr>
  </w:style>
  <w:style w:type="paragraph" w:customStyle="1" w:styleId="Imiinazwisko">
    <w:name w:val="Imię i nazwisko"/>
    <w:basedOn w:val="Tytu"/>
    <w:uiPriority w:val="99"/>
    <w:rsid w:val="003E79E5"/>
    <w:rPr>
      <w:b/>
      <w:bCs/>
      <w:sz w:val="28"/>
      <w:szCs w:val="28"/>
    </w:rPr>
  </w:style>
  <w:style w:type="character" w:customStyle="1" w:styleId="Adresodbiorcyznak">
    <w:name w:val="Adres odbiorcy (znak)"/>
    <w:link w:val="Adresodbiorcy"/>
    <w:uiPriority w:val="99"/>
    <w:rsid w:val="003E79E5"/>
    <w:rPr>
      <w:color w:val="000000"/>
      <w:sz w:val="21"/>
      <w:szCs w:val="21"/>
    </w:rPr>
  </w:style>
  <w:style w:type="table" w:styleId="Jasnalistaakcent6">
    <w:name w:val="Light List Accent 6"/>
    <w:basedOn w:val="Standardowy"/>
    <w:uiPriority w:val="99"/>
    <w:rsid w:val="00216359"/>
    <w:rPr>
      <w:rFonts w:cs="Calibri"/>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pPr>
      <w:rPr>
        <w:b/>
        <w:bCs/>
        <w:color w:val="FFFFFF"/>
      </w:rPr>
      <w:tblPr/>
      <w:tcPr>
        <w:shd w:val="clear" w:color="auto" w:fill="F79646"/>
      </w:tcPr>
    </w:tblStylePr>
    <w:tblStylePr w:type="lastRow">
      <w:pPr>
        <w:spacing w:before="0" w:after="0"/>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redniasiatka3akcent2">
    <w:name w:val="Medium Grid 3 Accent 2"/>
    <w:basedOn w:val="Standardowy"/>
    <w:uiPriority w:val="99"/>
    <w:rsid w:val="00216359"/>
    <w:rPr>
      <w:rFonts w:cs="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Kolorowalistaakcent5">
    <w:name w:val="Colorful List Accent 5"/>
    <w:basedOn w:val="Standardowy"/>
    <w:uiPriority w:val="99"/>
    <w:rsid w:val="00AD0E2A"/>
    <w:rPr>
      <w:rFonts w:cs="Calibri"/>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Jasnasiatkaakcent5">
    <w:name w:val="Light Grid Accent 5"/>
    <w:basedOn w:val="Standardowy"/>
    <w:uiPriority w:val="99"/>
    <w:rsid w:val="00AD0E2A"/>
    <w:rPr>
      <w:rFonts w:cs="Calibri"/>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pPr>
      <w:rPr>
        <w:rFonts w:ascii="Cambria" w:eastAsia="Times New Roman" w:hAnsi="Cambria" w:cs="Cambria"/>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Cambria"/>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redniasiatka1akcent5">
    <w:name w:val="Medium Grid 1 Accent 5"/>
    <w:basedOn w:val="Standardowy"/>
    <w:uiPriority w:val="99"/>
    <w:rsid w:val="002411EC"/>
    <w:rPr>
      <w:rFonts w:cs="Calibri"/>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redniasiatka1akcent3">
    <w:name w:val="Medium Grid 1 Accent 3"/>
    <w:basedOn w:val="Standardowy"/>
    <w:uiPriority w:val="99"/>
    <w:rsid w:val="00D464CB"/>
    <w:rPr>
      <w:rFonts w:cs="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3957790">
      <w:marLeft w:val="0"/>
      <w:marRight w:val="0"/>
      <w:marTop w:val="0"/>
      <w:marBottom w:val="0"/>
      <w:divBdr>
        <w:top w:val="none" w:sz="0" w:space="0" w:color="auto"/>
        <w:left w:val="none" w:sz="0" w:space="0" w:color="auto"/>
        <w:bottom w:val="none" w:sz="0" w:space="0" w:color="auto"/>
        <w:right w:val="none" w:sz="0" w:space="0" w:color="auto"/>
      </w:divBdr>
      <w:divsChild>
        <w:div w:id="151395779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110</Words>
  <Characters>665</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Zadanie:</vt:lpstr>
    </vt:vector>
  </TitlesOfParts>
  <Company/>
  <LinksUpToDate>false</LinksUpToDate>
  <CharactersWithSpaces>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Zadanie:</dc:title>
  <dc:subject>Równania. III etap edukacyjny</dc:subject>
  <dc:creator>Ania</dc:creator>
  <cp:keywords>Analiza, równanie, rozwiązanie, etapy rozwiązań, procenty</cp:keywords>
  <cp:lastModifiedBy>Ania</cp:lastModifiedBy>
  <cp:revision>5</cp:revision>
  <cp:lastPrinted>2013-08-26T19:32:00Z</cp:lastPrinted>
  <dcterms:created xsi:type="dcterms:W3CDTF">2013-08-22T17:59:00Z</dcterms:created>
  <dcterms:modified xsi:type="dcterms:W3CDTF">2013-08-26T19:32:00Z</dcterms:modified>
</cp:coreProperties>
</file>